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4D9" w:rsidRPr="003904D9" w:rsidRDefault="003904D9" w:rsidP="003904D9">
      <w:pPr>
        <w:shd w:val="clear" w:color="auto" w:fill="FFFFFF"/>
        <w:tabs>
          <w:tab w:val="left" w:pos="9072"/>
        </w:tabs>
        <w:spacing w:line="360" w:lineRule="auto"/>
        <w:ind w:right="-28" w:firstLine="540"/>
        <w:jc w:val="center"/>
        <w:rPr>
          <w:rFonts w:ascii="Times New Roman" w:hAnsi="Times New Roman" w:cs="Times New Roman"/>
          <w:b/>
          <w:iCs/>
          <w:spacing w:val="-13"/>
          <w:sz w:val="32"/>
          <w:szCs w:val="32"/>
        </w:rPr>
      </w:pPr>
      <w:r w:rsidRPr="003904D9">
        <w:rPr>
          <w:rFonts w:ascii="Times New Roman" w:hAnsi="Times New Roman" w:cs="Times New Roman"/>
          <w:b/>
          <w:iCs/>
          <w:spacing w:val="-13"/>
          <w:sz w:val="32"/>
          <w:szCs w:val="32"/>
        </w:rPr>
        <w:t>Пояснительная записка</w:t>
      </w:r>
    </w:p>
    <w:p w:rsidR="003904D9" w:rsidRPr="003904D9" w:rsidRDefault="003904D9" w:rsidP="003904D9">
      <w:pPr>
        <w:shd w:val="clear" w:color="auto" w:fill="FFFFFF"/>
        <w:tabs>
          <w:tab w:val="left" w:pos="9072"/>
        </w:tabs>
        <w:spacing w:line="360" w:lineRule="auto"/>
        <w:ind w:right="-28" w:firstLine="540"/>
        <w:jc w:val="both"/>
        <w:rPr>
          <w:rFonts w:ascii="Times New Roman" w:hAnsi="Times New Roman" w:cs="Times New Roman"/>
          <w:iCs/>
          <w:spacing w:val="-13"/>
          <w:sz w:val="28"/>
          <w:szCs w:val="28"/>
        </w:rPr>
      </w:pPr>
      <w:r w:rsidRPr="003904D9">
        <w:rPr>
          <w:rFonts w:ascii="Times New Roman" w:hAnsi="Times New Roman" w:cs="Times New Roman"/>
          <w:iCs/>
          <w:spacing w:val="-13"/>
          <w:sz w:val="28"/>
          <w:szCs w:val="28"/>
        </w:rPr>
        <w:t>В проекте Федерального компонента государственного Образовательного стандарта общего образования</w:t>
      </w:r>
      <w:r w:rsidRPr="003904D9">
        <w:rPr>
          <w:rFonts w:ascii="Times New Roman" w:hAnsi="Times New Roman" w:cs="Times New Roman"/>
          <w:iCs/>
          <w:color w:val="3366FF"/>
          <w:spacing w:val="-13"/>
          <w:sz w:val="28"/>
          <w:szCs w:val="28"/>
        </w:rPr>
        <w:t xml:space="preserve"> </w:t>
      </w:r>
      <w:r w:rsidRPr="003904D9">
        <w:rPr>
          <w:rFonts w:ascii="Times New Roman" w:hAnsi="Times New Roman" w:cs="Times New Roman"/>
          <w:iCs/>
          <w:spacing w:val="-13"/>
          <w:sz w:val="28"/>
          <w:szCs w:val="28"/>
        </w:rPr>
        <w:t xml:space="preserve">одной из целей, связанных с модернизацией содержания общего образования, является гуманистическая направленность образования. Она обуславливает личностно-ориентированную модель взаимодействия, развитие личности ребёнка, его творческого потенциала. Процесс глубоких перемен, происходящих в современном образовании, выдвигает в качестве приоритетной проблему развития творчества, </w:t>
      </w:r>
      <w:proofErr w:type="spellStart"/>
      <w:r w:rsidRPr="003904D9">
        <w:rPr>
          <w:rFonts w:ascii="Times New Roman" w:hAnsi="Times New Roman" w:cs="Times New Roman"/>
          <w:iCs/>
          <w:spacing w:val="-13"/>
          <w:sz w:val="28"/>
          <w:szCs w:val="28"/>
        </w:rPr>
        <w:t>креативного</w:t>
      </w:r>
      <w:proofErr w:type="spellEnd"/>
      <w:r w:rsidRPr="003904D9">
        <w:rPr>
          <w:rFonts w:ascii="Times New Roman" w:hAnsi="Times New Roman" w:cs="Times New Roman"/>
          <w:iCs/>
          <w:spacing w:val="-13"/>
          <w:sz w:val="28"/>
          <w:szCs w:val="28"/>
        </w:rPr>
        <w:t xml:space="preserve"> мышления, способствующего формированию разносторонне-развитой  личности, отличающейся неповторимостью, оригинальностью.</w:t>
      </w:r>
    </w:p>
    <w:p w:rsidR="003904D9" w:rsidRPr="003904D9" w:rsidRDefault="003904D9" w:rsidP="003904D9">
      <w:pPr>
        <w:shd w:val="clear" w:color="auto" w:fill="FFFFFF"/>
        <w:tabs>
          <w:tab w:val="left" w:pos="9072"/>
        </w:tabs>
        <w:spacing w:line="360" w:lineRule="auto"/>
        <w:ind w:right="-28"/>
        <w:jc w:val="both"/>
        <w:rPr>
          <w:rFonts w:ascii="Times New Roman" w:hAnsi="Times New Roman" w:cs="Times New Roman"/>
          <w:iCs/>
          <w:spacing w:val="-13"/>
          <w:sz w:val="28"/>
          <w:szCs w:val="28"/>
        </w:rPr>
      </w:pPr>
    </w:p>
    <w:p w:rsidR="003904D9" w:rsidRPr="003904D9" w:rsidRDefault="003904D9" w:rsidP="003904D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04D9">
        <w:rPr>
          <w:rFonts w:ascii="Times New Roman" w:hAnsi="Times New Roman" w:cs="Times New Roman"/>
          <w:b/>
          <w:sz w:val="28"/>
          <w:szCs w:val="28"/>
        </w:rPr>
        <w:t>Актуальность</w:t>
      </w:r>
    </w:p>
    <w:p w:rsidR="003904D9" w:rsidRPr="003904D9" w:rsidRDefault="003904D9" w:rsidP="003904D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>Новые жизненные условия, в которые поставлены современные обучающиеся, вступающие в жизнь, выдвигают свои требования:</w:t>
      </w:r>
    </w:p>
    <w:p w:rsidR="003904D9" w:rsidRPr="003904D9" w:rsidRDefault="003904D9" w:rsidP="003904D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>- быть мыслящими, инициативными, самостоятельными, вырабатывать свои новые оригинальные решения;</w:t>
      </w:r>
    </w:p>
    <w:p w:rsidR="003904D9" w:rsidRPr="003904D9" w:rsidRDefault="003904D9" w:rsidP="003904D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>- быть ориентированными на лучшие конечные результаты.</w:t>
      </w:r>
    </w:p>
    <w:p w:rsidR="003904D9" w:rsidRPr="003904D9" w:rsidRDefault="003904D9" w:rsidP="003904D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>Реализация этих требований предполагает человека с творческими способностями.</w:t>
      </w:r>
    </w:p>
    <w:p w:rsidR="003904D9" w:rsidRPr="003904D9" w:rsidRDefault="003904D9" w:rsidP="003904D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>Характеризуя актуальность темы, видим, что особое значение приобретает проблема творчества; способностей детей, развитие которых выступает своеобразной гарантией социализации личности ребенка в обществе.</w:t>
      </w:r>
    </w:p>
    <w:p w:rsidR="003904D9" w:rsidRPr="003904D9" w:rsidRDefault="003904D9" w:rsidP="003904D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 xml:space="preserve">Ребенок с творческими способностями - активный, пытливый. Он способен видеть необычное, прекрасное там, где другие это не видят; он способен принимать свои, ни от кого независящие, самостоятельные решения, у него свой взгляд на красоту, и он способен создать нечто новое, оригинальное. </w:t>
      </w:r>
      <w:r w:rsidRPr="003904D9">
        <w:rPr>
          <w:rFonts w:ascii="Times New Roman" w:hAnsi="Times New Roman" w:cs="Times New Roman"/>
          <w:sz w:val="28"/>
          <w:szCs w:val="28"/>
        </w:rPr>
        <w:lastRenderedPageBreak/>
        <w:t>Здесь требуются особые качества ума, такие как наблюдательность, умение сопоставлять и анализировать, комбинировать и моделировать, находить связи и закономерности и т.п. - все то, что в совокупности и составляет творческие способности.</w:t>
      </w:r>
    </w:p>
    <w:p w:rsidR="003904D9" w:rsidRPr="003904D9" w:rsidRDefault="003904D9" w:rsidP="003904D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 xml:space="preserve">Много таланта, ума и энергии вложили в разработку педагогических проблем, связанных с творческим развитием личности, в первую очередь личности ребенка, подростка, выдающиеся педагоги 20-х и 30-х годов: А.В.Луначарский, </w:t>
      </w:r>
      <w:proofErr w:type="spellStart"/>
      <w:r w:rsidRPr="003904D9">
        <w:rPr>
          <w:rFonts w:ascii="Times New Roman" w:hAnsi="Times New Roman" w:cs="Times New Roman"/>
          <w:sz w:val="28"/>
          <w:szCs w:val="28"/>
        </w:rPr>
        <w:t>П.П.Блонский</w:t>
      </w:r>
      <w:proofErr w:type="spellEnd"/>
      <w:r w:rsidRPr="003904D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904D9">
        <w:rPr>
          <w:rFonts w:ascii="Times New Roman" w:hAnsi="Times New Roman" w:cs="Times New Roman"/>
          <w:sz w:val="28"/>
          <w:szCs w:val="28"/>
        </w:rPr>
        <w:t>С.Т.Шацкий</w:t>
      </w:r>
      <w:proofErr w:type="spellEnd"/>
      <w:r w:rsidRPr="003904D9">
        <w:rPr>
          <w:rFonts w:ascii="Times New Roman" w:hAnsi="Times New Roman" w:cs="Times New Roman"/>
          <w:sz w:val="28"/>
          <w:szCs w:val="28"/>
        </w:rPr>
        <w:t xml:space="preserve">, Б.Л.Яворский, Б.В.Асафьев, Н.Л.Брюсова. Опираясь на их опыт, обогащенный полувековым развитием науки об обучении и воспитании детей, лучшие педагоги во главе со "старейшинами" - </w:t>
      </w:r>
      <w:proofErr w:type="spellStart"/>
      <w:r w:rsidRPr="003904D9">
        <w:rPr>
          <w:rFonts w:ascii="Times New Roman" w:hAnsi="Times New Roman" w:cs="Times New Roman"/>
          <w:sz w:val="28"/>
          <w:szCs w:val="28"/>
        </w:rPr>
        <w:t>В.Н.Шацкой</w:t>
      </w:r>
      <w:proofErr w:type="spellEnd"/>
      <w:r w:rsidRPr="003904D9">
        <w:rPr>
          <w:rFonts w:ascii="Times New Roman" w:hAnsi="Times New Roman" w:cs="Times New Roman"/>
          <w:sz w:val="28"/>
          <w:szCs w:val="28"/>
        </w:rPr>
        <w:t xml:space="preserve">, Н.Л.Гродзенской, </w:t>
      </w:r>
      <w:proofErr w:type="spellStart"/>
      <w:r w:rsidRPr="003904D9">
        <w:rPr>
          <w:rFonts w:ascii="Times New Roman" w:hAnsi="Times New Roman" w:cs="Times New Roman"/>
          <w:sz w:val="28"/>
          <w:szCs w:val="28"/>
        </w:rPr>
        <w:t>М.А.Румер</w:t>
      </w:r>
      <w:proofErr w:type="spellEnd"/>
      <w:r w:rsidRPr="003904D9">
        <w:rPr>
          <w:rFonts w:ascii="Times New Roman" w:hAnsi="Times New Roman" w:cs="Times New Roman"/>
          <w:sz w:val="28"/>
          <w:szCs w:val="28"/>
        </w:rPr>
        <w:t xml:space="preserve">, Г.Л.Рошалем, </w:t>
      </w:r>
      <w:proofErr w:type="spellStart"/>
      <w:r w:rsidRPr="003904D9">
        <w:rPr>
          <w:rFonts w:ascii="Times New Roman" w:hAnsi="Times New Roman" w:cs="Times New Roman"/>
          <w:sz w:val="28"/>
          <w:szCs w:val="28"/>
        </w:rPr>
        <w:t>Н.И.Сац</w:t>
      </w:r>
      <w:proofErr w:type="spellEnd"/>
      <w:r w:rsidRPr="003904D9">
        <w:rPr>
          <w:rFonts w:ascii="Times New Roman" w:hAnsi="Times New Roman" w:cs="Times New Roman"/>
          <w:sz w:val="28"/>
          <w:szCs w:val="28"/>
        </w:rPr>
        <w:t xml:space="preserve"> продолжали и продолжают теоретически и практически развивать принцип творческого развития детей и юношества.</w:t>
      </w:r>
    </w:p>
    <w:p w:rsidR="003904D9" w:rsidRPr="003904D9" w:rsidRDefault="003904D9" w:rsidP="003904D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 xml:space="preserve">Творческое начало рождает в ребенке живую фантазию, живое воображение. Творчество по природе своей основано на желании сделать что-то, что до тебя еще никем не было сделано, </w:t>
      </w:r>
      <w:proofErr w:type="gramStart"/>
      <w:r w:rsidRPr="003904D9">
        <w:rPr>
          <w:rFonts w:ascii="Times New Roman" w:hAnsi="Times New Roman" w:cs="Times New Roman"/>
          <w:sz w:val="28"/>
          <w:szCs w:val="28"/>
        </w:rPr>
        <w:t>или</w:t>
      </w:r>
      <w:proofErr w:type="gramEnd"/>
      <w:r w:rsidRPr="003904D9">
        <w:rPr>
          <w:rFonts w:ascii="Times New Roman" w:hAnsi="Times New Roman" w:cs="Times New Roman"/>
          <w:sz w:val="28"/>
          <w:szCs w:val="28"/>
        </w:rPr>
        <w:t xml:space="preserve"> хотя то, что до тебя существовало, сделать по-новому, по-своему, лучше. Иначе говоря, творческое начало в человеке - это всегда стремление вперед, к лучшему, к прогрессу, к совершенству и, конечно, </w:t>
      </w:r>
      <w:proofErr w:type="gramStart"/>
      <w:r w:rsidRPr="003904D9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3904D9">
        <w:rPr>
          <w:rFonts w:ascii="Times New Roman" w:hAnsi="Times New Roman" w:cs="Times New Roman"/>
          <w:sz w:val="28"/>
          <w:szCs w:val="28"/>
        </w:rPr>
        <w:t xml:space="preserve"> прекрасному в самом высоком и широком смысле этого понятия. </w:t>
      </w:r>
    </w:p>
    <w:p w:rsidR="003904D9" w:rsidRPr="003904D9" w:rsidRDefault="003904D9" w:rsidP="003904D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color w:val="000000"/>
          <w:sz w:val="28"/>
          <w:szCs w:val="28"/>
        </w:rPr>
        <w:t xml:space="preserve">Среди многообразия видов творческой деятельности конструирование занимает одно из ведущих положений. Этот вид деятельности связан с эмоциональной стороной жизни человека, в ней находят своё отражение особенности восприятия человеком окружающего мира. В конструировании проявляются многие психические процессы, но, пожалуй, наиболее ярко- творческое воображение и мышление. </w:t>
      </w:r>
      <w:r w:rsidRPr="003904D9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3904D9" w:rsidRPr="003904D9" w:rsidRDefault="003904D9" w:rsidP="003904D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 xml:space="preserve">Работа с разными природными и бросовыми материалами, бумагой, картоном, нитками и другими материалами имеет большое значение для </w:t>
      </w:r>
      <w:r w:rsidRPr="003904D9">
        <w:rPr>
          <w:rFonts w:ascii="Times New Roman" w:hAnsi="Times New Roman" w:cs="Times New Roman"/>
          <w:sz w:val="28"/>
          <w:szCs w:val="28"/>
        </w:rPr>
        <w:lastRenderedPageBreak/>
        <w:t>всестороннего развития ребенка, способствует физическому развитию: воспитывает у детей способности к длительным физическим усилиям, тренирует и закаливает нервно-мышечный аппарат ребенка. Используемые в программе виды труда способствуют воспитанию нравственных качеств: трудолюбия, воли, дисциплинированности, желания трудится.</w:t>
      </w:r>
      <w:r w:rsidRPr="003904D9">
        <w:rPr>
          <w:rFonts w:ascii="Times New Roman" w:hAnsi="Times New Roman" w:cs="Times New Roman"/>
          <w:sz w:val="28"/>
          <w:szCs w:val="28"/>
        </w:rPr>
        <w:br/>
        <w:t>Дети усваивают систему политехнических понятий, познают свойства материалов, овладевают технологическими операциями, учатся применять теоретические знания на практике. Украшая свои изделия, учащиеся приобретают определенные эстетические вкусы.</w:t>
      </w:r>
    </w:p>
    <w:p w:rsidR="003904D9" w:rsidRPr="003904D9" w:rsidRDefault="003904D9" w:rsidP="003904D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>Результат этих увлекательных занятий не только конкретный – поделки, но и невидимый для глаз – развитие тонкой наблюдательности, пространственного воображения и  не стандартного мышления.</w:t>
      </w:r>
    </w:p>
    <w:p w:rsidR="003904D9" w:rsidRPr="003904D9" w:rsidRDefault="003904D9" w:rsidP="003904D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04D9" w:rsidRPr="003904D9" w:rsidRDefault="003904D9" w:rsidP="003904D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04D9">
        <w:rPr>
          <w:rFonts w:ascii="Times New Roman" w:hAnsi="Times New Roman" w:cs="Times New Roman"/>
          <w:b/>
          <w:sz w:val="28"/>
          <w:szCs w:val="28"/>
        </w:rPr>
        <w:t>Краткая характеристика процесса обучения:</w:t>
      </w:r>
    </w:p>
    <w:p w:rsidR="003904D9" w:rsidRPr="003904D9" w:rsidRDefault="003904D9" w:rsidP="003904D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>В зависимости от поставленных задач на занятии используются разнообразные методы (объяснительно-иллюстративный, репродуктивный, эвристический или частично-поисковый, метод проблемного изложения), формы, приемы обучения.</w:t>
      </w:r>
    </w:p>
    <w:p w:rsidR="003904D9" w:rsidRPr="003904D9" w:rsidRDefault="003904D9" w:rsidP="003904D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>Каждое занятие, как правило, включает теоретическую часть и практическое выполнение задания. Теоретические сведения — это объяснение нового материала, информация познавательного характера, общие сведения об используемых материалах. Практические работы включают планирование, разметку, заготовку,  изготовление, оформление поделок.</w:t>
      </w:r>
    </w:p>
    <w:p w:rsidR="003904D9" w:rsidRPr="003904D9" w:rsidRDefault="003904D9" w:rsidP="003904D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 xml:space="preserve">Обучающиеся приобретают необходимые в жизни элементарные знания, умения и навыки ручной работы с различными материалами, бумагой, картоном¸ нитками. В процессе занятий, накапливая практический опыт в изготовлении поделок, обучающиеся от простых изделий постепенно </w:t>
      </w:r>
      <w:r w:rsidRPr="003904D9">
        <w:rPr>
          <w:rFonts w:ascii="Times New Roman" w:hAnsi="Times New Roman" w:cs="Times New Roman"/>
          <w:sz w:val="28"/>
          <w:szCs w:val="28"/>
        </w:rPr>
        <w:lastRenderedPageBreak/>
        <w:t>переходят к освоению сложных, от изменения каких-то деталей поделки до моделирования и конструирования новых поделок.</w:t>
      </w:r>
    </w:p>
    <w:p w:rsidR="003904D9" w:rsidRPr="003904D9" w:rsidRDefault="003904D9" w:rsidP="003904D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 xml:space="preserve">Изготовление изделий необходимо строить на различном уровне трудности: по образцу, рисунку, простейшему чертежу, по собственному замыслу ребенка с учетом индивидуальных особенностей и возможностей школьника. При изготовлении какого-либо изделия ребенок учится устанавливать последовательность выполнения действий, порядок работы инструментами. Пропуск самой незначительной операции или выбор не того инструмента, который нужен в данный момент, - все это сразу же сказывается на качестве работы. Ребенок действует в системе наглядно выраженных требований, выбирает и сопоставляет варианты действий, отбирает наиболее рациональные пути решения задания, сравнивает полученный результат с </w:t>
      </w:r>
      <w:proofErr w:type="gramStart"/>
      <w:r w:rsidRPr="003904D9">
        <w:rPr>
          <w:rFonts w:ascii="Times New Roman" w:hAnsi="Times New Roman" w:cs="Times New Roman"/>
          <w:sz w:val="28"/>
          <w:szCs w:val="28"/>
        </w:rPr>
        <w:t>планируемым</w:t>
      </w:r>
      <w:proofErr w:type="gramEnd"/>
      <w:r w:rsidRPr="003904D9">
        <w:rPr>
          <w:rFonts w:ascii="Times New Roman" w:hAnsi="Times New Roman" w:cs="Times New Roman"/>
          <w:sz w:val="28"/>
          <w:szCs w:val="28"/>
        </w:rPr>
        <w:t xml:space="preserve"> ранее, оценивает его. Это способствует формированию у учащихся способности к планированию. Планирование предупреждает ошибочные действия, способствует более четкому представлению порядка операции. Это сказывается на качестве изделий школьника, позволяет ему познать радость труда.</w:t>
      </w:r>
    </w:p>
    <w:p w:rsidR="003904D9" w:rsidRPr="003904D9" w:rsidRDefault="003904D9" w:rsidP="003904D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>Главной задачей учителя, проводящего занятие, должна быть забота о развивающем характере обучения, заложенном в содержании. Методическое решение этой задачи будет состоять в том, что нужно постараться поменьше объяснять, лучше вовлекать детей в обсуждение, нельзя перегружать занятие новыми сведениями, торопить детей и сразу стремиться на помощь, если что-то не получается. Ребенок должен попробовать преодолеть себя; в этом он учится быть взрослым, мастером.</w:t>
      </w:r>
    </w:p>
    <w:p w:rsidR="003904D9" w:rsidRPr="003904D9" w:rsidRDefault="003904D9" w:rsidP="003904D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>Особенностью данной программы является то, что она дает возможность каждому обучающемуся реально открыть для себя волшебный мир работы с бумагой,  проявлять и реализовывать свои творческие способности.</w:t>
      </w:r>
    </w:p>
    <w:p w:rsidR="003904D9" w:rsidRPr="003904D9" w:rsidRDefault="003904D9" w:rsidP="003904D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04D9" w:rsidRPr="003904D9" w:rsidRDefault="003904D9" w:rsidP="003904D9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904D9">
        <w:rPr>
          <w:rFonts w:ascii="Times New Roman" w:hAnsi="Times New Roman" w:cs="Times New Roman"/>
          <w:b/>
          <w:sz w:val="32"/>
          <w:szCs w:val="32"/>
        </w:rPr>
        <w:lastRenderedPageBreak/>
        <w:t>Содержание программы</w:t>
      </w:r>
    </w:p>
    <w:p w:rsidR="003904D9" w:rsidRPr="003904D9" w:rsidRDefault="003904D9" w:rsidP="003904D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 xml:space="preserve">Для занятий объединяются учащиеся, проявляющие достаточно устойчивый, длительный интерес к конкретным видам практической трудовой деятельности: конструированию и изготовлению изделий, выполнению практических работ. Детям предлагаются художественно-технические приемы изготовления простейших изделий, доступных для младших школьников объектов труда. </w:t>
      </w:r>
    </w:p>
    <w:p w:rsidR="003904D9" w:rsidRPr="003904D9" w:rsidRDefault="003904D9" w:rsidP="003904D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 xml:space="preserve">Содержание программы представлено различными видами трудовой деятельности и направлено на овладение школьниками необходимыми в жизни элементарными приемами ручной работы. </w:t>
      </w:r>
    </w:p>
    <w:p w:rsidR="003904D9" w:rsidRPr="003904D9" w:rsidRDefault="003904D9" w:rsidP="003904D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04D9" w:rsidRPr="003904D9" w:rsidRDefault="003904D9" w:rsidP="003904D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04D9">
        <w:rPr>
          <w:rFonts w:ascii="Times New Roman" w:hAnsi="Times New Roman" w:cs="Times New Roman"/>
          <w:b/>
          <w:sz w:val="28"/>
          <w:szCs w:val="28"/>
        </w:rPr>
        <w:t>Цель обучения:</w:t>
      </w:r>
    </w:p>
    <w:p w:rsidR="003904D9" w:rsidRPr="003904D9" w:rsidRDefault="003904D9" w:rsidP="003904D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>Формирование художественно-творческих способностей через обеспечение эмоционально – образного восприятия действительности, развитие эстетических чувств и представлений, образного мышления и воображения, а также развитие логического мышления и художественного вкуса. Обеспечение дополнительных знаний по трудовому обучению и воспитание любви и уважения к своему труду и труду  взрослого  человека.</w:t>
      </w:r>
    </w:p>
    <w:p w:rsidR="003904D9" w:rsidRPr="003904D9" w:rsidRDefault="003904D9" w:rsidP="003904D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 xml:space="preserve">Цели будут достигнуты при условии «Я хочу это сделать сам». </w:t>
      </w:r>
    </w:p>
    <w:p w:rsidR="003904D9" w:rsidRPr="003904D9" w:rsidRDefault="003904D9" w:rsidP="003904D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 xml:space="preserve">Девизом внеурочной деятельности по трудовому обучению  является: </w:t>
      </w:r>
    </w:p>
    <w:p w:rsidR="003904D9" w:rsidRPr="003904D9" w:rsidRDefault="003904D9" w:rsidP="003904D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>Я слышу – и забываю,</w:t>
      </w:r>
    </w:p>
    <w:p w:rsidR="003904D9" w:rsidRPr="003904D9" w:rsidRDefault="003904D9" w:rsidP="003904D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>Я вижу -  и запоминаю,</w:t>
      </w:r>
    </w:p>
    <w:p w:rsidR="003904D9" w:rsidRPr="003904D9" w:rsidRDefault="003904D9" w:rsidP="003904D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>Я делаю – и понимаю.</w:t>
      </w:r>
    </w:p>
    <w:p w:rsidR="003904D9" w:rsidRPr="003904D9" w:rsidRDefault="003904D9" w:rsidP="003904D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b/>
          <w:sz w:val="28"/>
          <w:szCs w:val="28"/>
        </w:rPr>
        <w:t>Задачи обучения:</w:t>
      </w:r>
    </w:p>
    <w:p w:rsidR="003904D9" w:rsidRPr="003904D9" w:rsidRDefault="003904D9" w:rsidP="003904D9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>Формирование позитивной самооценки, самоуважения;</w:t>
      </w:r>
    </w:p>
    <w:p w:rsidR="003904D9" w:rsidRPr="003904D9" w:rsidRDefault="003904D9" w:rsidP="003904D9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lastRenderedPageBreak/>
        <w:t>Формирование коммуникативной компетентности в сотрудничестве:</w:t>
      </w:r>
    </w:p>
    <w:p w:rsidR="003904D9" w:rsidRPr="003904D9" w:rsidRDefault="003904D9" w:rsidP="003904D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>умение вести диалог, координировать свои действия с действиями партнеров по совместной деятельности;</w:t>
      </w:r>
    </w:p>
    <w:p w:rsidR="003904D9" w:rsidRPr="003904D9" w:rsidRDefault="003904D9" w:rsidP="003904D9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>Формирование способности к организации деятельности и управлению: воспитание целеустремленности и настойчивости;</w:t>
      </w:r>
    </w:p>
    <w:p w:rsidR="003904D9" w:rsidRPr="003904D9" w:rsidRDefault="003904D9" w:rsidP="003904D9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>Формирование навыков организации рабочего пространства и рационального использования рабочего времени;</w:t>
      </w:r>
    </w:p>
    <w:p w:rsidR="003904D9" w:rsidRPr="003904D9" w:rsidRDefault="003904D9" w:rsidP="003904D9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>Формирование умения самостоятельно и совместно планировать деятельность и сотрудничество;</w:t>
      </w:r>
    </w:p>
    <w:p w:rsidR="003904D9" w:rsidRPr="003904D9" w:rsidRDefault="003904D9" w:rsidP="003904D9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>Формирование умения самостоятельно и совместно принимать решения;</w:t>
      </w:r>
    </w:p>
    <w:p w:rsidR="003904D9" w:rsidRPr="003904D9" w:rsidRDefault="003904D9" w:rsidP="003904D9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>Формирование умения решать творческие задачи.</w:t>
      </w:r>
    </w:p>
    <w:p w:rsidR="003904D9" w:rsidRPr="003904D9" w:rsidRDefault="003904D9" w:rsidP="003904D9">
      <w:pPr>
        <w:widowControl w:val="0"/>
        <w:numPr>
          <w:ilvl w:val="0"/>
          <w:numId w:val="2"/>
        </w:numPr>
        <w:suppressAutoHyphens/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>Воспитание эстетического вкуса, чувства прекрасного, гордости за свой выполненный труд.</w:t>
      </w:r>
    </w:p>
    <w:p w:rsidR="003904D9" w:rsidRPr="003904D9" w:rsidRDefault="003904D9" w:rsidP="003904D9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>Расширение запаса знаний детей о разнообразии форм и пространственного положения предметов окружающего мира, различных величинах, многообразии оттенков цветов.</w:t>
      </w:r>
    </w:p>
    <w:p w:rsidR="003904D9" w:rsidRPr="003904D9" w:rsidRDefault="003904D9" w:rsidP="003904D9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 xml:space="preserve"> Развитие памяти, внимания, глазомера, мелкой моторики рук, образного и логического мышления школьников.</w:t>
      </w:r>
    </w:p>
    <w:p w:rsidR="003904D9" w:rsidRPr="003904D9" w:rsidRDefault="003904D9" w:rsidP="003904D9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>Программа рассчитана на 34 часа в год с проведением занятий 1 раз в неделю.</w:t>
      </w:r>
    </w:p>
    <w:p w:rsidR="003904D9" w:rsidRPr="003904D9" w:rsidRDefault="003904D9" w:rsidP="003904D9">
      <w:pPr>
        <w:shd w:val="clear" w:color="auto" w:fill="FFFFFF"/>
        <w:spacing w:line="360" w:lineRule="auto"/>
        <w:ind w:left="77"/>
        <w:jc w:val="both"/>
        <w:rPr>
          <w:rFonts w:ascii="Times New Roman" w:hAnsi="Times New Roman" w:cs="Times New Roman"/>
          <w:sz w:val="28"/>
          <w:szCs w:val="28"/>
        </w:rPr>
      </w:pPr>
    </w:p>
    <w:p w:rsidR="003904D9" w:rsidRPr="003904D9" w:rsidRDefault="003904D9" w:rsidP="003904D9">
      <w:pPr>
        <w:shd w:val="clear" w:color="auto" w:fill="FFFFFF"/>
        <w:spacing w:line="360" w:lineRule="auto"/>
        <w:ind w:left="7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904D9">
        <w:rPr>
          <w:rFonts w:ascii="Times New Roman" w:hAnsi="Times New Roman" w:cs="Times New Roman"/>
          <w:b/>
          <w:sz w:val="32"/>
          <w:szCs w:val="32"/>
        </w:rPr>
        <w:t>Форма реализации программы</w:t>
      </w:r>
    </w:p>
    <w:p w:rsidR="003904D9" w:rsidRPr="003904D9" w:rsidRDefault="003904D9" w:rsidP="003904D9">
      <w:pPr>
        <w:shd w:val="clear" w:color="auto" w:fill="FFFFFF"/>
        <w:spacing w:line="360" w:lineRule="auto"/>
        <w:ind w:left="77"/>
        <w:rPr>
          <w:rFonts w:ascii="Times New Roman" w:hAnsi="Times New Roman" w:cs="Times New Roman"/>
          <w:b/>
          <w:sz w:val="32"/>
          <w:szCs w:val="32"/>
        </w:rPr>
      </w:pPr>
      <w:r w:rsidRPr="003904D9">
        <w:rPr>
          <w:rFonts w:ascii="Times New Roman" w:hAnsi="Times New Roman" w:cs="Times New Roman"/>
          <w:sz w:val="28"/>
          <w:szCs w:val="28"/>
        </w:rPr>
        <w:t xml:space="preserve">Приоритет отдается активным формам преподавания. В программе эффективно сочетаются  индивидуальные, групповые и коллективные формы работы. </w:t>
      </w:r>
    </w:p>
    <w:p w:rsidR="003904D9" w:rsidRPr="003904D9" w:rsidRDefault="003904D9" w:rsidP="003904D9">
      <w:pPr>
        <w:shd w:val="clear" w:color="auto" w:fill="FFFFFF"/>
        <w:spacing w:line="360" w:lineRule="auto"/>
        <w:ind w:left="77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 xml:space="preserve">  </w:t>
      </w:r>
      <w:r w:rsidRPr="003904D9">
        <w:rPr>
          <w:rFonts w:ascii="Times New Roman" w:hAnsi="Times New Roman" w:cs="Times New Roman"/>
          <w:sz w:val="28"/>
          <w:szCs w:val="28"/>
        </w:rPr>
        <w:tab/>
        <w:t xml:space="preserve">Практическая работа составляет основную часть времени каждой темы. Она имеет общественно полезную направленность. Состоит из нескольких </w:t>
      </w:r>
      <w:r w:rsidRPr="003904D9">
        <w:rPr>
          <w:rFonts w:ascii="Times New Roman" w:hAnsi="Times New Roman" w:cs="Times New Roman"/>
          <w:sz w:val="28"/>
          <w:szCs w:val="28"/>
        </w:rPr>
        <w:lastRenderedPageBreak/>
        <w:t>заданий. На начальном этапе работы – осваивание приёмов – по каждому виду отдельно. Это должны быть небольшие работы по объёму, выполняемые по образцу. Все практические работы строятся по принципу</w:t>
      </w:r>
      <w:r w:rsidRPr="003904D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904D9">
        <w:rPr>
          <w:rFonts w:ascii="Times New Roman" w:hAnsi="Times New Roman" w:cs="Times New Roman"/>
          <w:sz w:val="28"/>
          <w:szCs w:val="28"/>
        </w:rPr>
        <w:t xml:space="preserve">от </w:t>
      </w:r>
      <w:proofErr w:type="gramStart"/>
      <w:r w:rsidRPr="003904D9">
        <w:rPr>
          <w:rFonts w:ascii="Times New Roman" w:hAnsi="Times New Roman" w:cs="Times New Roman"/>
          <w:sz w:val="28"/>
          <w:szCs w:val="28"/>
        </w:rPr>
        <w:t>простого</w:t>
      </w:r>
      <w:proofErr w:type="gramEnd"/>
      <w:r w:rsidRPr="003904D9">
        <w:rPr>
          <w:rFonts w:ascii="Times New Roman" w:hAnsi="Times New Roman" w:cs="Times New Roman"/>
          <w:sz w:val="28"/>
          <w:szCs w:val="28"/>
        </w:rPr>
        <w:t xml:space="preserve"> к сложному. Они могут быть учебными и творческими. Учебная работа может выполняться по готовому образцу – изделию. При её выполнении учащиеся изучают технологические процессы изготовления изделия, приёмы работы. При выполнении творческих работ предусматривается развитие индивидуальных способностей каждого обучающегося в конструкторском, художественном и технологическом исполнении. </w:t>
      </w:r>
    </w:p>
    <w:p w:rsidR="003904D9" w:rsidRPr="003904D9" w:rsidRDefault="003904D9" w:rsidP="003904D9">
      <w:pPr>
        <w:shd w:val="clear" w:color="auto" w:fill="FFFFFF"/>
        <w:spacing w:line="360" w:lineRule="auto"/>
        <w:ind w:left="77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 xml:space="preserve">   </w:t>
      </w:r>
      <w:r w:rsidRPr="003904D9">
        <w:rPr>
          <w:rFonts w:ascii="Times New Roman" w:hAnsi="Times New Roman" w:cs="Times New Roman"/>
          <w:sz w:val="28"/>
          <w:szCs w:val="28"/>
        </w:rPr>
        <w:tab/>
        <w:t>Теоретическая работа включает в себя беседы и пояснения по ходу выполнения работы. Чтобы интерес к теории был устойчивым и глубоким, необходимо развивать его постепенно, излагая теоретический материал по мере необходимости применения его к практике. Он может включать в себя – краткое пояснение руководителя кружка по темам занятий с показом дидактического материала и приёмов работы.</w:t>
      </w:r>
    </w:p>
    <w:p w:rsidR="003904D9" w:rsidRPr="003904D9" w:rsidRDefault="003904D9" w:rsidP="003904D9">
      <w:pPr>
        <w:tabs>
          <w:tab w:val="center" w:pos="4677"/>
          <w:tab w:val="left" w:pos="6780"/>
        </w:tabs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904D9">
        <w:rPr>
          <w:rFonts w:ascii="Times New Roman" w:hAnsi="Times New Roman" w:cs="Times New Roman"/>
          <w:b/>
          <w:bCs/>
          <w:color w:val="000000"/>
          <w:sz w:val="32"/>
          <w:szCs w:val="32"/>
        </w:rPr>
        <w:t>Планируемые результаты</w:t>
      </w:r>
    </w:p>
    <w:p w:rsidR="003904D9" w:rsidRPr="003904D9" w:rsidRDefault="003904D9" w:rsidP="003904D9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3904D9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освоения </w:t>
      </w:r>
      <w:proofErr w:type="gramStart"/>
      <w:r w:rsidRPr="003904D9">
        <w:rPr>
          <w:rFonts w:ascii="Times New Roman" w:hAnsi="Times New Roman" w:cs="Times New Roman"/>
          <w:b/>
          <w:bCs/>
          <w:color w:val="000000"/>
          <w:sz w:val="32"/>
          <w:szCs w:val="32"/>
        </w:rPr>
        <w:t>обучающимися</w:t>
      </w:r>
      <w:proofErr w:type="gramEnd"/>
      <w:r w:rsidRPr="003904D9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программы внеурочной деятельности</w:t>
      </w:r>
    </w:p>
    <w:p w:rsidR="003904D9" w:rsidRPr="003904D9" w:rsidRDefault="003904D9" w:rsidP="003904D9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4A0"/>
      </w:tblPr>
      <w:tblGrid>
        <w:gridCol w:w="4940"/>
        <w:gridCol w:w="4631"/>
      </w:tblGrid>
      <w:tr w:rsidR="003904D9" w:rsidRPr="003904D9" w:rsidTr="003904D9">
        <w:tc>
          <w:tcPr>
            <w:tcW w:w="9571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3904D9" w:rsidRPr="003904D9" w:rsidRDefault="003904D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904D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 концу обучения обучающиеся должны</w:t>
            </w:r>
          </w:p>
        </w:tc>
      </w:tr>
      <w:tr w:rsidR="003904D9" w:rsidRPr="003904D9" w:rsidTr="003904D9">
        <w:tc>
          <w:tcPr>
            <w:tcW w:w="49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3904D9" w:rsidRPr="003904D9" w:rsidRDefault="003904D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904D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знать</w:t>
            </w:r>
          </w:p>
        </w:tc>
        <w:tc>
          <w:tcPr>
            <w:tcW w:w="463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3904D9" w:rsidRPr="003904D9" w:rsidRDefault="003904D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904D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уметь</w:t>
            </w:r>
          </w:p>
        </w:tc>
      </w:tr>
      <w:tr w:rsidR="003904D9" w:rsidRPr="003904D9" w:rsidTr="003904D9">
        <w:tc>
          <w:tcPr>
            <w:tcW w:w="49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3904D9" w:rsidRPr="003904D9" w:rsidRDefault="003904D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904D9">
              <w:rPr>
                <w:rFonts w:ascii="Times New Roman" w:hAnsi="Times New Roman" w:cs="Times New Roman"/>
                <w:sz w:val="28"/>
                <w:szCs w:val="28"/>
              </w:rPr>
              <w:t>историю возникновения бумаги</w:t>
            </w:r>
          </w:p>
        </w:tc>
        <w:tc>
          <w:tcPr>
            <w:tcW w:w="463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3904D9" w:rsidRPr="003904D9" w:rsidRDefault="003904D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90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подбирать бумагу нужного цвета</w:t>
            </w:r>
          </w:p>
        </w:tc>
      </w:tr>
      <w:tr w:rsidR="003904D9" w:rsidRPr="003904D9" w:rsidTr="003904D9">
        <w:tc>
          <w:tcPr>
            <w:tcW w:w="49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3904D9" w:rsidRPr="003904D9" w:rsidRDefault="003904D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0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историю возникновения оригами</w:t>
            </w:r>
          </w:p>
        </w:tc>
        <w:tc>
          <w:tcPr>
            <w:tcW w:w="463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3904D9" w:rsidRPr="003904D9" w:rsidRDefault="003904D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90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выполнять разметку листа бумаги</w:t>
            </w:r>
          </w:p>
        </w:tc>
      </w:tr>
      <w:tr w:rsidR="003904D9" w:rsidRPr="003904D9" w:rsidTr="003904D9">
        <w:tc>
          <w:tcPr>
            <w:tcW w:w="49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3904D9" w:rsidRPr="003904D9" w:rsidRDefault="003904D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0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историю возникновения </w:t>
            </w:r>
            <w:proofErr w:type="spellStart"/>
            <w:r w:rsidRPr="00390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квиллинга</w:t>
            </w:r>
            <w:proofErr w:type="spellEnd"/>
          </w:p>
        </w:tc>
        <w:tc>
          <w:tcPr>
            <w:tcW w:w="463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3904D9" w:rsidRPr="003904D9" w:rsidRDefault="003904D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90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пользоваться схемой, технологической и пооперационной </w:t>
            </w:r>
            <w:r w:rsidRPr="00390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картой</w:t>
            </w:r>
          </w:p>
        </w:tc>
      </w:tr>
      <w:tr w:rsidR="003904D9" w:rsidRPr="003904D9" w:rsidTr="003904D9">
        <w:tc>
          <w:tcPr>
            <w:tcW w:w="49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3904D9" w:rsidRPr="003904D9" w:rsidRDefault="003904D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0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историю возникновения папье-маше</w:t>
            </w:r>
          </w:p>
        </w:tc>
        <w:tc>
          <w:tcPr>
            <w:tcW w:w="463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3904D9" w:rsidRPr="003904D9" w:rsidRDefault="003904D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90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пользоваться чертежными инструментами, ножницами</w:t>
            </w:r>
          </w:p>
        </w:tc>
      </w:tr>
      <w:tr w:rsidR="003904D9" w:rsidRPr="003904D9" w:rsidTr="003904D9">
        <w:tc>
          <w:tcPr>
            <w:tcW w:w="49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3904D9" w:rsidRPr="003904D9" w:rsidRDefault="003904D9">
            <w:pPr>
              <w:tabs>
                <w:tab w:val="left" w:pos="110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0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название, назначение, правила пользования ручными инструментами для обработки бумаги, картона, и других материалов</w:t>
            </w:r>
          </w:p>
        </w:tc>
        <w:tc>
          <w:tcPr>
            <w:tcW w:w="463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3904D9" w:rsidRPr="003904D9" w:rsidRDefault="003904D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904D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экономно расходовать материалы, бережно относиться к инструментам, приспособлениям</w:t>
            </w:r>
          </w:p>
        </w:tc>
      </w:tr>
      <w:tr w:rsidR="003904D9" w:rsidRPr="003904D9" w:rsidTr="003904D9">
        <w:tc>
          <w:tcPr>
            <w:tcW w:w="4940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3904D9" w:rsidRPr="003904D9" w:rsidRDefault="003904D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0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необходимые  правила  техники  безопасности  в  процессе всех этапов работы</w:t>
            </w:r>
          </w:p>
        </w:tc>
        <w:tc>
          <w:tcPr>
            <w:tcW w:w="463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3904D9" w:rsidRPr="003904D9" w:rsidRDefault="003904D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0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составлять композицию из готовых поделок</w:t>
            </w:r>
          </w:p>
        </w:tc>
      </w:tr>
      <w:tr w:rsidR="003904D9" w:rsidRPr="003904D9" w:rsidTr="003904D9">
        <w:tc>
          <w:tcPr>
            <w:tcW w:w="0" w:type="auto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3904D9" w:rsidRPr="003904D9" w:rsidRDefault="003904D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3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3904D9" w:rsidRPr="003904D9" w:rsidRDefault="003904D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0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уметь красиво, выразительно эстетически грамотно оформить поделку</w:t>
            </w:r>
          </w:p>
        </w:tc>
      </w:tr>
      <w:tr w:rsidR="003904D9" w:rsidRPr="003904D9" w:rsidTr="003904D9">
        <w:tc>
          <w:tcPr>
            <w:tcW w:w="0" w:type="auto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3904D9" w:rsidRPr="003904D9" w:rsidRDefault="003904D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3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3904D9" w:rsidRPr="003904D9" w:rsidRDefault="003904D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6"/>
                <w:szCs w:val="36"/>
              </w:rPr>
            </w:pPr>
            <w:r w:rsidRPr="00390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анализировать образец, анализировать свою работу</w:t>
            </w:r>
          </w:p>
        </w:tc>
      </w:tr>
      <w:tr w:rsidR="003904D9" w:rsidRPr="003904D9" w:rsidTr="003904D9">
        <w:tc>
          <w:tcPr>
            <w:tcW w:w="49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3904D9" w:rsidRPr="003904D9" w:rsidRDefault="003904D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0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правила общения</w:t>
            </w:r>
          </w:p>
        </w:tc>
        <w:tc>
          <w:tcPr>
            <w:tcW w:w="463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3904D9" w:rsidRPr="003904D9" w:rsidRDefault="003904D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904D9" w:rsidRPr="003904D9" w:rsidTr="003904D9">
        <w:tc>
          <w:tcPr>
            <w:tcW w:w="49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3904D9" w:rsidRPr="003904D9" w:rsidRDefault="003904D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04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правила  личной гигиены</w:t>
            </w:r>
          </w:p>
        </w:tc>
        <w:tc>
          <w:tcPr>
            <w:tcW w:w="463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3904D9" w:rsidRPr="003904D9" w:rsidRDefault="003904D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3904D9" w:rsidRPr="003904D9" w:rsidRDefault="003904D9" w:rsidP="003904D9">
      <w:pPr>
        <w:shd w:val="clear" w:color="auto" w:fill="FFFFFF"/>
        <w:spacing w:line="360" w:lineRule="auto"/>
        <w:ind w:left="77"/>
        <w:jc w:val="both"/>
        <w:rPr>
          <w:rFonts w:ascii="Times New Roman" w:hAnsi="Times New Roman" w:cs="Times New Roman"/>
          <w:sz w:val="28"/>
          <w:szCs w:val="28"/>
        </w:rPr>
      </w:pPr>
    </w:p>
    <w:p w:rsidR="003904D9" w:rsidRPr="003904D9" w:rsidRDefault="003904D9" w:rsidP="003904D9">
      <w:pPr>
        <w:shd w:val="clear" w:color="auto" w:fill="FFFFFF"/>
        <w:spacing w:line="360" w:lineRule="auto"/>
        <w:ind w:left="7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904D9">
        <w:rPr>
          <w:rFonts w:ascii="Times New Roman" w:hAnsi="Times New Roman" w:cs="Times New Roman"/>
          <w:b/>
          <w:i/>
          <w:sz w:val="28"/>
          <w:szCs w:val="28"/>
        </w:rPr>
        <w:t>Личностные универсальные учебные действия</w:t>
      </w:r>
    </w:p>
    <w:p w:rsidR="003904D9" w:rsidRPr="003904D9" w:rsidRDefault="003904D9" w:rsidP="003904D9">
      <w:pPr>
        <w:shd w:val="clear" w:color="auto" w:fill="FFFFFF"/>
        <w:spacing w:line="360" w:lineRule="auto"/>
        <w:ind w:left="7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904D9">
        <w:rPr>
          <w:rFonts w:ascii="Times New Roman" w:hAnsi="Times New Roman" w:cs="Times New Roman"/>
          <w:i/>
          <w:sz w:val="28"/>
          <w:szCs w:val="28"/>
        </w:rPr>
        <w:t xml:space="preserve">У </w:t>
      </w:r>
      <w:proofErr w:type="gramStart"/>
      <w:r w:rsidRPr="003904D9">
        <w:rPr>
          <w:rFonts w:ascii="Times New Roman" w:hAnsi="Times New Roman" w:cs="Times New Roman"/>
          <w:i/>
          <w:sz w:val="28"/>
          <w:szCs w:val="28"/>
        </w:rPr>
        <w:t>обучающегося</w:t>
      </w:r>
      <w:proofErr w:type="gramEnd"/>
      <w:r w:rsidRPr="003904D9">
        <w:rPr>
          <w:rFonts w:ascii="Times New Roman" w:hAnsi="Times New Roman" w:cs="Times New Roman"/>
          <w:i/>
          <w:sz w:val="28"/>
          <w:szCs w:val="28"/>
        </w:rPr>
        <w:t xml:space="preserve"> будут сформированы:</w:t>
      </w:r>
    </w:p>
    <w:p w:rsidR="003904D9" w:rsidRPr="003904D9" w:rsidRDefault="003904D9" w:rsidP="003904D9">
      <w:pPr>
        <w:numPr>
          <w:ilvl w:val="0"/>
          <w:numId w:val="3"/>
        </w:numPr>
        <w:shd w:val="clear" w:color="auto" w:fill="FFFFFF"/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>интерес к новым видам прикладного творчества, к новым способам самовыражения;</w:t>
      </w:r>
    </w:p>
    <w:p w:rsidR="003904D9" w:rsidRPr="003904D9" w:rsidRDefault="003904D9" w:rsidP="003904D9">
      <w:pPr>
        <w:numPr>
          <w:ilvl w:val="0"/>
          <w:numId w:val="3"/>
        </w:numPr>
        <w:shd w:val="clear" w:color="auto" w:fill="FFFFFF"/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>познавательный интерес к новым способам исследования технологий и материалов;</w:t>
      </w:r>
    </w:p>
    <w:p w:rsidR="003904D9" w:rsidRPr="003904D9" w:rsidRDefault="003904D9" w:rsidP="003904D9">
      <w:pPr>
        <w:numPr>
          <w:ilvl w:val="0"/>
          <w:numId w:val="3"/>
        </w:numPr>
        <w:shd w:val="clear" w:color="auto" w:fill="FFFFFF"/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>адекватное понимание причин успешности/</w:t>
      </w:r>
      <w:proofErr w:type="spellStart"/>
      <w:r w:rsidRPr="003904D9">
        <w:rPr>
          <w:rFonts w:ascii="Times New Roman" w:hAnsi="Times New Roman" w:cs="Times New Roman"/>
          <w:sz w:val="28"/>
          <w:szCs w:val="28"/>
        </w:rPr>
        <w:t>неуспешности</w:t>
      </w:r>
      <w:proofErr w:type="spellEnd"/>
      <w:r w:rsidRPr="003904D9">
        <w:rPr>
          <w:rFonts w:ascii="Times New Roman" w:hAnsi="Times New Roman" w:cs="Times New Roman"/>
          <w:sz w:val="28"/>
          <w:szCs w:val="28"/>
        </w:rPr>
        <w:t xml:space="preserve"> творческой деятельности.</w:t>
      </w:r>
    </w:p>
    <w:p w:rsidR="003904D9" w:rsidRPr="003904D9" w:rsidRDefault="003904D9" w:rsidP="003904D9">
      <w:pPr>
        <w:shd w:val="clear" w:color="auto" w:fill="FFFFFF"/>
        <w:spacing w:line="360" w:lineRule="auto"/>
        <w:ind w:left="77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3904D9">
        <w:rPr>
          <w:rFonts w:ascii="Times New Roman" w:hAnsi="Times New Roman" w:cs="Times New Roman"/>
          <w:i/>
          <w:sz w:val="28"/>
          <w:szCs w:val="28"/>
        </w:rPr>
        <w:t>Обучающийся</w:t>
      </w:r>
      <w:proofErr w:type="gramEnd"/>
      <w:r w:rsidRPr="003904D9">
        <w:rPr>
          <w:rFonts w:ascii="Times New Roman" w:hAnsi="Times New Roman" w:cs="Times New Roman"/>
          <w:i/>
          <w:sz w:val="28"/>
          <w:szCs w:val="28"/>
        </w:rPr>
        <w:t xml:space="preserve"> получит возможность для формирования:</w:t>
      </w:r>
    </w:p>
    <w:p w:rsidR="003904D9" w:rsidRPr="003904D9" w:rsidRDefault="003904D9" w:rsidP="003904D9">
      <w:pPr>
        <w:numPr>
          <w:ilvl w:val="0"/>
          <w:numId w:val="4"/>
        </w:numPr>
        <w:shd w:val="clear" w:color="auto" w:fill="FFFFFF"/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lastRenderedPageBreak/>
        <w:t>внутренней позиции на уровне понимания необходимости творческой деятельности, как одного из средств самовыражения в социальной жизни;</w:t>
      </w:r>
    </w:p>
    <w:p w:rsidR="003904D9" w:rsidRPr="003904D9" w:rsidRDefault="003904D9" w:rsidP="003904D9">
      <w:pPr>
        <w:numPr>
          <w:ilvl w:val="0"/>
          <w:numId w:val="4"/>
        </w:numPr>
        <w:shd w:val="clear" w:color="auto" w:fill="FFFFFF"/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>выраженной познавательной мотивации;</w:t>
      </w:r>
    </w:p>
    <w:p w:rsidR="003904D9" w:rsidRPr="003904D9" w:rsidRDefault="003904D9" w:rsidP="003904D9">
      <w:pPr>
        <w:numPr>
          <w:ilvl w:val="0"/>
          <w:numId w:val="4"/>
        </w:numPr>
        <w:shd w:val="clear" w:color="auto" w:fill="FFFFFF"/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>устойчивого интереса к новым способам познания.</w:t>
      </w:r>
    </w:p>
    <w:p w:rsidR="003904D9" w:rsidRPr="003904D9" w:rsidRDefault="003904D9" w:rsidP="003904D9">
      <w:pPr>
        <w:shd w:val="clear" w:color="auto" w:fill="FFFFFF"/>
        <w:spacing w:line="360" w:lineRule="auto"/>
        <w:ind w:left="7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904D9">
        <w:rPr>
          <w:rFonts w:ascii="Times New Roman" w:hAnsi="Times New Roman" w:cs="Times New Roman"/>
          <w:b/>
          <w:i/>
          <w:sz w:val="28"/>
          <w:szCs w:val="28"/>
        </w:rPr>
        <w:t>Регулятивные универсальные учебные действия</w:t>
      </w:r>
    </w:p>
    <w:p w:rsidR="003904D9" w:rsidRPr="003904D9" w:rsidRDefault="003904D9" w:rsidP="003904D9">
      <w:pPr>
        <w:shd w:val="clear" w:color="auto" w:fill="FFFFFF"/>
        <w:spacing w:line="360" w:lineRule="auto"/>
        <w:ind w:left="7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904D9">
        <w:rPr>
          <w:rFonts w:ascii="Times New Roman" w:hAnsi="Times New Roman" w:cs="Times New Roman"/>
          <w:i/>
          <w:sz w:val="28"/>
          <w:szCs w:val="28"/>
        </w:rPr>
        <w:t>Обучающийся научится:</w:t>
      </w:r>
    </w:p>
    <w:p w:rsidR="003904D9" w:rsidRPr="003904D9" w:rsidRDefault="003904D9" w:rsidP="003904D9">
      <w:pPr>
        <w:numPr>
          <w:ilvl w:val="0"/>
          <w:numId w:val="5"/>
        </w:numPr>
        <w:shd w:val="clear" w:color="auto" w:fill="FFFFFF"/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>планировать свои действия;</w:t>
      </w:r>
    </w:p>
    <w:p w:rsidR="003904D9" w:rsidRPr="003904D9" w:rsidRDefault="003904D9" w:rsidP="003904D9">
      <w:pPr>
        <w:numPr>
          <w:ilvl w:val="0"/>
          <w:numId w:val="5"/>
        </w:numPr>
        <w:shd w:val="clear" w:color="auto" w:fill="FFFFFF"/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>осуществлять итоговый и пошаговый контроль;</w:t>
      </w:r>
    </w:p>
    <w:p w:rsidR="003904D9" w:rsidRPr="003904D9" w:rsidRDefault="003904D9" w:rsidP="003904D9">
      <w:pPr>
        <w:numPr>
          <w:ilvl w:val="0"/>
          <w:numId w:val="5"/>
        </w:numPr>
        <w:shd w:val="clear" w:color="auto" w:fill="FFFFFF"/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>адекватно воспринимать оценку учителя;</w:t>
      </w:r>
    </w:p>
    <w:p w:rsidR="003904D9" w:rsidRPr="003904D9" w:rsidRDefault="003904D9" w:rsidP="003904D9">
      <w:pPr>
        <w:numPr>
          <w:ilvl w:val="0"/>
          <w:numId w:val="5"/>
        </w:numPr>
        <w:shd w:val="clear" w:color="auto" w:fill="FFFFFF"/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 xml:space="preserve">различать способ и результат действия. </w:t>
      </w:r>
    </w:p>
    <w:p w:rsidR="003904D9" w:rsidRPr="003904D9" w:rsidRDefault="003904D9" w:rsidP="003904D9">
      <w:pPr>
        <w:shd w:val="clear" w:color="auto" w:fill="FFFFFF"/>
        <w:spacing w:line="360" w:lineRule="auto"/>
        <w:ind w:left="77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3904D9">
        <w:rPr>
          <w:rFonts w:ascii="Times New Roman" w:hAnsi="Times New Roman" w:cs="Times New Roman"/>
          <w:i/>
          <w:sz w:val="28"/>
          <w:szCs w:val="28"/>
        </w:rPr>
        <w:t>Обучающийся</w:t>
      </w:r>
      <w:proofErr w:type="gramEnd"/>
      <w:r w:rsidRPr="003904D9">
        <w:rPr>
          <w:rFonts w:ascii="Times New Roman" w:hAnsi="Times New Roman" w:cs="Times New Roman"/>
          <w:i/>
          <w:sz w:val="28"/>
          <w:szCs w:val="28"/>
        </w:rPr>
        <w:t xml:space="preserve"> получит возможность научиться:</w:t>
      </w:r>
    </w:p>
    <w:p w:rsidR="003904D9" w:rsidRPr="003904D9" w:rsidRDefault="003904D9" w:rsidP="003904D9">
      <w:pPr>
        <w:numPr>
          <w:ilvl w:val="0"/>
          <w:numId w:val="6"/>
        </w:numPr>
        <w:shd w:val="clear" w:color="auto" w:fill="FFFFFF"/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>проявлять познавательную инициативу;</w:t>
      </w:r>
    </w:p>
    <w:p w:rsidR="003904D9" w:rsidRPr="003904D9" w:rsidRDefault="003904D9" w:rsidP="003904D9">
      <w:pPr>
        <w:numPr>
          <w:ilvl w:val="0"/>
          <w:numId w:val="6"/>
        </w:numPr>
        <w:shd w:val="clear" w:color="auto" w:fill="FFFFFF"/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>самостоятельно находить варианты решения творческой задачи.</w:t>
      </w:r>
    </w:p>
    <w:p w:rsidR="003904D9" w:rsidRPr="003904D9" w:rsidRDefault="003904D9" w:rsidP="003904D9">
      <w:pPr>
        <w:shd w:val="clear" w:color="auto" w:fill="FFFFFF"/>
        <w:spacing w:line="360" w:lineRule="auto"/>
        <w:ind w:left="7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904D9">
        <w:rPr>
          <w:rFonts w:ascii="Times New Roman" w:hAnsi="Times New Roman" w:cs="Times New Roman"/>
          <w:b/>
          <w:i/>
          <w:sz w:val="28"/>
          <w:szCs w:val="28"/>
        </w:rPr>
        <w:t>Коммуникативные универсальные учебные действия</w:t>
      </w:r>
    </w:p>
    <w:p w:rsidR="003904D9" w:rsidRPr="003904D9" w:rsidRDefault="003904D9" w:rsidP="003904D9">
      <w:pPr>
        <w:shd w:val="clear" w:color="auto" w:fill="FFFFFF"/>
        <w:spacing w:line="360" w:lineRule="auto"/>
        <w:ind w:left="7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904D9">
        <w:rPr>
          <w:rFonts w:ascii="Times New Roman" w:hAnsi="Times New Roman" w:cs="Times New Roman"/>
          <w:i/>
          <w:sz w:val="28"/>
          <w:szCs w:val="28"/>
        </w:rPr>
        <w:t>Учащиеся смогут:</w:t>
      </w:r>
    </w:p>
    <w:p w:rsidR="003904D9" w:rsidRPr="003904D9" w:rsidRDefault="003904D9" w:rsidP="003904D9">
      <w:pPr>
        <w:numPr>
          <w:ilvl w:val="0"/>
          <w:numId w:val="7"/>
        </w:numPr>
        <w:shd w:val="clear" w:color="auto" w:fill="FFFFFF"/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>допускать существование различных точек зрения и различных вариантов выполнения поставленной творческой задачи;</w:t>
      </w:r>
    </w:p>
    <w:p w:rsidR="003904D9" w:rsidRPr="003904D9" w:rsidRDefault="003904D9" w:rsidP="003904D9">
      <w:pPr>
        <w:numPr>
          <w:ilvl w:val="0"/>
          <w:numId w:val="7"/>
        </w:numPr>
        <w:shd w:val="clear" w:color="auto" w:fill="FFFFFF"/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>учитывать разные мнения, стремиться к координации при выполнении коллективных работ;</w:t>
      </w:r>
    </w:p>
    <w:p w:rsidR="003904D9" w:rsidRPr="003904D9" w:rsidRDefault="003904D9" w:rsidP="003904D9">
      <w:pPr>
        <w:numPr>
          <w:ilvl w:val="0"/>
          <w:numId w:val="7"/>
        </w:numPr>
        <w:shd w:val="clear" w:color="auto" w:fill="FFFFFF"/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>формулировать собственное мнение и позицию;</w:t>
      </w:r>
    </w:p>
    <w:p w:rsidR="003904D9" w:rsidRPr="003904D9" w:rsidRDefault="003904D9" w:rsidP="003904D9">
      <w:pPr>
        <w:numPr>
          <w:ilvl w:val="0"/>
          <w:numId w:val="7"/>
        </w:numPr>
        <w:shd w:val="clear" w:color="auto" w:fill="FFFFFF"/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>договариваться, приходить к общему решению;</w:t>
      </w:r>
    </w:p>
    <w:p w:rsidR="003904D9" w:rsidRPr="003904D9" w:rsidRDefault="003904D9" w:rsidP="003904D9">
      <w:pPr>
        <w:numPr>
          <w:ilvl w:val="0"/>
          <w:numId w:val="7"/>
        </w:numPr>
        <w:shd w:val="clear" w:color="auto" w:fill="FFFFFF"/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>соблюдать корректность в высказываниях;</w:t>
      </w:r>
    </w:p>
    <w:p w:rsidR="003904D9" w:rsidRPr="003904D9" w:rsidRDefault="003904D9" w:rsidP="003904D9">
      <w:pPr>
        <w:numPr>
          <w:ilvl w:val="0"/>
          <w:numId w:val="7"/>
        </w:numPr>
        <w:shd w:val="clear" w:color="auto" w:fill="FFFFFF"/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>задавать вопросы по существу;</w:t>
      </w:r>
    </w:p>
    <w:p w:rsidR="003904D9" w:rsidRPr="003904D9" w:rsidRDefault="003904D9" w:rsidP="003904D9">
      <w:pPr>
        <w:numPr>
          <w:ilvl w:val="0"/>
          <w:numId w:val="7"/>
        </w:numPr>
        <w:shd w:val="clear" w:color="auto" w:fill="FFFFFF"/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>контролировать действия партнёра.</w:t>
      </w:r>
    </w:p>
    <w:p w:rsidR="003904D9" w:rsidRPr="003904D9" w:rsidRDefault="003904D9" w:rsidP="003904D9">
      <w:pPr>
        <w:shd w:val="clear" w:color="auto" w:fill="FFFFFF"/>
        <w:spacing w:line="360" w:lineRule="auto"/>
        <w:ind w:left="77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3904D9">
        <w:rPr>
          <w:rFonts w:ascii="Times New Roman" w:hAnsi="Times New Roman" w:cs="Times New Roman"/>
          <w:i/>
          <w:sz w:val="28"/>
          <w:szCs w:val="28"/>
        </w:rPr>
        <w:t>Обучающийся</w:t>
      </w:r>
      <w:proofErr w:type="gramEnd"/>
      <w:r w:rsidRPr="003904D9">
        <w:rPr>
          <w:rFonts w:ascii="Times New Roman" w:hAnsi="Times New Roman" w:cs="Times New Roman"/>
          <w:i/>
          <w:sz w:val="28"/>
          <w:szCs w:val="28"/>
        </w:rPr>
        <w:t xml:space="preserve"> получит возможность научиться:</w:t>
      </w:r>
    </w:p>
    <w:p w:rsidR="003904D9" w:rsidRPr="003904D9" w:rsidRDefault="003904D9" w:rsidP="003904D9">
      <w:pPr>
        <w:numPr>
          <w:ilvl w:val="0"/>
          <w:numId w:val="8"/>
        </w:numPr>
        <w:shd w:val="clear" w:color="auto" w:fill="FFFFFF"/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>учитывать разные мнения и обосновывать свою позицию;</w:t>
      </w:r>
    </w:p>
    <w:p w:rsidR="003904D9" w:rsidRPr="003904D9" w:rsidRDefault="003904D9" w:rsidP="003904D9">
      <w:pPr>
        <w:numPr>
          <w:ilvl w:val="0"/>
          <w:numId w:val="8"/>
        </w:numPr>
        <w:shd w:val="clear" w:color="auto" w:fill="FFFFFF"/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lastRenderedPageBreak/>
        <w:t>владеть монологической и диалогической формой речи;</w:t>
      </w:r>
    </w:p>
    <w:p w:rsidR="003904D9" w:rsidRPr="003904D9" w:rsidRDefault="003904D9" w:rsidP="003904D9">
      <w:pPr>
        <w:numPr>
          <w:ilvl w:val="0"/>
          <w:numId w:val="8"/>
        </w:numPr>
        <w:shd w:val="clear" w:color="auto" w:fill="FFFFFF"/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>осуществлять взаимный контроль и оказывать партнёрам в сотрудничестве необходимую взаимопомощь.</w:t>
      </w:r>
    </w:p>
    <w:p w:rsidR="003904D9" w:rsidRPr="003904D9" w:rsidRDefault="003904D9" w:rsidP="003904D9">
      <w:pPr>
        <w:shd w:val="clear" w:color="auto" w:fill="FFFFFF"/>
        <w:spacing w:line="360" w:lineRule="auto"/>
        <w:ind w:left="7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904D9">
        <w:rPr>
          <w:rFonts w:ascii="Times New Roman" w:hAnsi="Times New Roman" w:cs="Times New Roman"/>
          <w:b/>
          <w:i/>
          <w:sz w:val="28"/>
          <w:szCs w:val="28"/>
        </w:rPr>
        <w:t>Познавательные универсальные учебные действия</w:t>
      </w:r>
    </w:p>
    <w:p w:rsidR="003904D9" w:rsidRPr="003904D9" w:rsidRDefault="003904D9" w:rsidP="003904D9">
      <w:pPr>
        <w:shd w:val="clear" w:color="auto" w:fill="FFFFFF"/>
        <w:spacing w:line="360" w:lineRule="auto"/>
        <w:ind w:left="7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904D9">
        <w:rPr>
          <w:rFonts w:ascii="Times New Roman" w:hAnsi="Times New Roman" w:cs="Times New Roman"/>
          <w:i/>
          <w:sz w:val="28"/>
          <w:szCs w:val="28"/>
        </w:rPr>
        <w:t>Обучающийся научится:</w:t>
      </w:r>
    </w:p>
    <w:p w:rsidR="003904D9" w:rsidRPr="003904D9" w:rsidRDefault="003904D9" w:rsidP="003904D9">
      <w:pPr>
        <w:numPr>
          <w:ilvl w:val="0"/>
          <w:numId w:val="9"/>
        </w:numPr>
        <w:shd w:val="clear" w:color="auto" w:fill="FFFFFF"/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>осуществлять поиск нужной информации для выполнения художественной задачи с использованием учебной и дополнительной литературы в открытом информационном пространстве, в т.ч. контролируемом пространстве Интернет;</w:t>
      </w:r>
    </w:p>
    <w:p w:rsidR="003904D9" w:rsidRPr="003904D9" w:rsidRDefault="003904D9" w:rsidP="003904D9">
      <w:pPr>
        <w:numPr>
          <w:ilvl w:val="0"/>
          <w:numId w:val="9"/>
        </w:numPr>
        <w:shd w:val="clear" w:color="auto" w:fill="FFFFFF"/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>высказываться в устной форме;</w:t>
      </w:r>
    </w:p>
    <w:p w:rsidR="003904D9" w:rsidRPr="003904D9" w:rsidRDefault="003904D9" w:rsidP="003904D9">
      <w:pPr>
        <w:numPr>
          <w:ilvl w:val="0"/>
          <w:numId w:val="9"/>
        </w:numPr>
        <w:shd w:val="clear" w:color="auto" w:fill="FFFFFF"/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>анализировать объекты, выделять главное;</w:t>
      </w:r>
    </w:p>
    <w:p w:rsidR="003904D9" w:rsidRPr="003904D9" w:rsidRDefault="003904D9" w:rsidP="003904D9">
      <w:pPr>
        <w:numPr>
          <w:ilvl w:val="0"/>
          <w:numId w:val="9"/>
        </w:numPr>
        <w:shd w:val="clear" w:color="auto" w:fill="FFFFFF"/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>осуществлять синтез (целое из частей);</w:t>
      </w:r>
    </w:p>
    <w:p w:rsidR="003904D9" w:rsidRPr="003904D9" w:rsidRDefault="003904D9" w:rsidP="003904D9">
      <w:pPr>
        <w:numPr>
          <w:ilvl w:val="0"/>
          <w:numId w:val="9"/>
        </w:numPr>
        <w:shd w:val="clear" w:color="auto" w:fill="FFFFFF"/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>проводить сравнение, классификацию по разным критериям;</w:t>
      </w:r>
    </w:p>
    <w:p w:rsidR="003904D9" w:rsidRPr="003904D9" w:rsidRDefault="003904D9" w:rsidP="003904D9">
      <w:pPr>
        <w:numPr>
          <w:ilvl w:val="0"/>
          <w:numId w:val="9"/>
        </w:numPr>
        <w:shd w:val="clear" w:color="auto" w:fill="FFFFFF"/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>устанавливать причинно-следственные связи;</w:t>
      </w:r>
    </w:p>
    <w:p w:rsidR="003904D9" w:rsidRPr="003904D9" w:rsidRDefault="003904D9" w:rsidP="003904D9">
      <w:pPr>
        <w:numPr>
          <w:ilvl w:val="0"/>
          <w:numId w:val="9"/>
        </w:numPr>
        <w:shd w:val="clear" w:color="auto" w:fill="FFFFFF"/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>строить рассуждения об объекте.</w:t>
      </w:r>
    </w:p>
    <w:p w:rsidR="003904D9" w:rsidRPr="003904D9" w:rsidRDefault="003904D9" w:rsidP="003904D9">
      <w:pPr>
        <w:shd w:val="clear" w:color="auto" w:fill="FFFFFF"/>
        <w:spacing w:line="360" w:lineRule="auto"/>
        <w:ind w:left="77"/>
        <w:jc w:val="both"/>
        <w:rPr>
          <w:rFonts w:ascii="Times New Roman" w:hAnsi="Times New Roman" w:cs="Times New Roman"/>
          <w:sz w:val="28"/>
          <w:szCs w:val="28"/>
        </w:rPr>
      </w:pPr>
    </w:p>
    <w:p w:rsidR="003904D9" w:rsidRPr="003904D9" w:rsidRDefault="003904D9" w:rsidP="003904D9">
      <w:pPr>
        <w:shd w:val="clear" w:color="auto" w:fill="FFFFFF"/>
        <w:spacing w:line="360" w:lineRule="auto"/>
        <w:ind w:left="77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3904D9">
        <w:rPr>
          <w:rFonts w:ascii="Times New Roman" w:hAnsi="Times New Roman" w:cs="Times New Roman"/>
          <w:i/>
          <w:sz w:val="28"/>
          <w:szCs w:val="28"/>
        </w:rPr>
        <w:t>Обучающийся</w:t>
      </w:r>
      <w:proofErr w:type="gramEnd"/>
      <w:r w:rsidRPr="003904D9">
        <w:rPr>
          <w:rFonts w:ascii="Times New Roman" w:hAnsi="Times New Roman" w:cs="Times New Roman"/>
          <w:i/>
          <w:sz w:val="28"/>
          <w:szCs w:val="28"/>
        </w:rPr>
        <w:t xml:space="preserve"> получит возможность научиться:</w:t>
      </w:r>
    </w:p>
    <w:p w:rsidR="003904D9" w:rsidRPr="003904D9" w:rsidRDefault="003904D9" w:rsidP="003904D9">
      <w:pPr>
        <w:numPr>
          <w:ilvl w:val="0"/>
          <w:numId w:val="10"/>
        </w:numPr>
        <w:shd w:val="clear" w:color="auto" w:fill="FFFFFF"/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>осуществлять расширенный поиск информации в соответствии с исследовательской задачей с использованием ресурсов библиотек и сети Интернет;</w:t>
      </w:r>
    </w:p>
    <w:p w:rsidR="003904D9" w:rsidRPr="003904D9" w:rsidRDefault="003904D9" w:rsidP="003904D9">
      <w:pPr>
        <w:numPr>
          <w:ilvl w:val="0"/>
          <w:numId w:val="10"/>
        </w:numPr>
        <w:shd w:val="clear" w:color="auto" w:fill="FFFFFF"/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>осознанно и произвольно строить сообщения в устной и письменной форме;</w:t>
      </w:r>
    </w:p>
    <w:p w:rsidR="003904D9" w:rsidRPr="003904D9" w:rsidRDefault="003904D9" w:rsidP="003904D9">
      <w:pPr>
        <w:numPr>
          <w:ilvl w:val="0"/>
          <w:numId w:val="10"/>
        </w:numPr>
        <w:shd w:val="clear" w:color="auto" w:fill="FFFFFF"/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>использованию методов и приёмов художественно-творческой деятельности в основном учебном процессе и повседневной жизни.</w:t>
      </w:r>
    </w:p>
    <w:p w:rsidR="003904D9" w:rsidRPr="003904D9" w:rsidRDefault="003904D9" w:rsidP="003904D9">
      <w:pPr>
        <w:shd w:val="clear" w:color="auto" w:fill="FFFFFF"/>
        <w:spacing w:line="360" w:lineRule="auto"/>
        <w:ind w:left="7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904D9" w:rsidRPr="003904D9" w:rsidRDefault="003904D9" w:rsidP="003904D9">
      <w:pPr>
        <w:shd w:val="clear" w:color="auto" w:fill="FFFFFF"/>
        <w:spacing w:line="360" w:lineRule="auto"/>
        <w:ind w:left="7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904D9">
        <w:rPr>
          <w:rFonts w:ascii="Times New Roman" w:hAnsi="Times New Roman" w:cs="Times New Roman"/>
          <w:b/>
          <w:i/>
          <w:sz w:val="28"/>
          <w:szCs w:val="28"/>
        </w:rPr>
        <w:t>В результате занятий по предложенной программе учащиеся получат возможность:</w:t>
      </w:r>
    </w:p>
    <w:p w:rsidR="003904D9" w:rsidRPr="003904D9" w:rsidRDefault="003904D9" w:rsidP="003904D9">
      <w:pPr>
        <w:numPr>
          <w:ilvl w:val="0"/>
          <w:numId w:val="11"/>
        </w:numPr>
        <w:shd w:val="clear" w:color="auto" w:fill="FFFFFF"/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lastRenderedPageBreak/>
        <w:t>развивать образное мышление, воображение, интеллект, фантазию, техническое мышление, творческие способности;</w:t>
      </w:r>
    </w:p>
    <w:p w:rsidR="003904D9" w:rsidRPr="003904D9" w:rsidRDefault="003904D9" w:rsidP="003904D9">
      <w:pPr>
        <w:numPr>
          <w:ilvl w:val="0"/>
          <w:numId w:val="11"/>
        </w:numPr>
        <w:shd w:val="clear" w:color="auto" w:fill="FFFFFF"/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>расширять знания и представления о традиционных и современных материалах для прикладного творчества;</w:t>
      </w:r>
    </w:p>
    <w:p w:rsidR="003904D9" w:rsidRPr="003904D9" w:rsidRDefault="003904D9" w:rsidP="003904D9">
      <w:pPr>
        <w:numPr>
          <w:ilvl w:val="0"/>
          <w:numId w:val="11"/>
        </w:numPr>
        <w:shd w:val="clear" w:color="auto" w:fill="FFFFFF"/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>познакомиться с новыми технологическими приёмами обработки различных материалов;</w:t>
      </w:r>
    </w:p>
    <w:p w:rsidR="003904D9" w:rsidRPr="003904D9" w:rsidRDefault="003904D9" w:rsidP="003904D9">
      <w:pPr>
        <w:numPr>
          <w:ilvl w:val="0"/>
          <w:numId w:val="11"/>
        </w:numPr>
        <w:shd w:val="clear" w:color="auto" w:fill="FFFFFF"/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>использовать ранее изученные приёмы в новых комбинациях и сочетаниях;</w:t>
      </w:r>
    </w:p>
    <w:p w:rsidR="003904D9" w:rsidRPr="003904D9" w:rsidRDefault="003904D9" w:rsidP="003904D9">
      <w:pPr>
        <w:numPr>
          <w:ilvl w:val="0"/>
          <w:numId w:val="11"/>
        </w:numPr>
        <w:shd w:val="clear" w:color="auto" w:fill="FFFFFF"/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>познакомиться с новыми инструментами для обработки материалов или с новыми функциями уже известных инструментов;</w:t>
      </w:r>
    </w:p>
    <w:p w:rsidR="003904D9" w:rsidRPr="003904D9" w:rsidRDefault="003904D9" w:rsidP="003904D9">
      <w:pPr>
        <w:numPr>
          <w:ilvl w:val="0"/>
          <w:numId w:val="11"/>
        </w:numPr>
        <w:shd w:val="clear" w:color="auto" w:fill="FFFFFF"/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>совершенствовать навыки трудовой деятельности в коллективе;</w:t>
      </w:r>
    </w:p>
    <w:p w:rsidR="003904D9" w:rsidRPr="003904D9" w:rsidRDefault="003904D9" w:rsidP="003904D9">
      <w:pPr>
        <w:numPr>
          <w:ilvl w:val="0"/>
          <w:numId w:val="11"/>
        </w:numPr>
        <w:shd w:val="clear" w:color="auto" w:fill="FFFFFF"/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>оказывать посильную помощь в дизайне и оформлении класса, школы, своего жилища;</w:t>
      </w:r>
    </w:p>
    <w:p w:rsidR="003904D9" w:rsidRPr="003904D9" w:rsidRDefault="003904D9" w:rsidP="003904D9">
      <w:pPr>
        <w:numPr>
          <w:ilvl w:val="0"/>
          <w:numId w:val="11"/>
        </w:numPr>
        <w:shd w:val="clear" w:color="auto" w:fill="FFFFFF"/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>достичь оптимального для каждого уровня развития;</w:t>
      </w:r>
    </w:p>
    <w:p w:rsidR="003904D9" w:rsidRPr="003904D9" w:rsidRDefault="003904D9" w:rsidP="003904D9">
      <w:pPr>
        <w:numPr>
          <w:ilvl w:val="0"/>
          <w:numId w:val="11"/>
        </w:numPr>
        <w:shd w:val="clear" w:color="auto" w:fill="FFFFFF"/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>сформировать навыки работы с информацией.</w:t>
      </w:r>
    </w:p>
    <w:p w:rsidR="003904D9" w:rsidRPr="003904D9" w:rsidRDefault="003904D9" w:rsidP="003904D9">
      <w:pPr>
        <w:shd w:val="clear" w:color="auto" w:fill="FFFFFF"/>
        <w:spacing w:line="360" w:lineRule="auto"/>
        <w:ind w:left="77"/>
        <w:jc w:val="both"/>
        <w:rPr>
          <w:rFonts w:ascii="Times New Roman" w:hAnsi="Times New Roman" w:cs="Times New Roman"/>
          <w:sz w:val="28"/>
          <w:szCs w:val="28"/>
        </w:rPr>
      </w:pPr>
    </w:p>
    <w:p w:rsidR="003904D9" w:rsidRPr="003904D9" w:rsidRDefault="003904D9" w:rsidP="003904D9">
      <w:pPr>
        <w:shd w:val="clear" w:color="auto" w:fill="FFFFFF"/>
        <w:spacing w:line="360" w:lineRule="auto"/>
        <w:ind w:left="7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04D9">
        <w:rPr>
          <w:rFonts w:ascii="Times New Roman" w:hAnsi="Times New Roman" w:cs="Times New Roman"/>
          <w:b/>
          <w:sz w:val="28"/>
          <w:szCs w:val="28"/>
        </w:rPr>
        <w:t>Формы контроля:</w:t>
      </w:r>
    </w:p>
    <w:p w:rsidR="003904D9" w:rsidRPr="003904D9" w:rsidRDefault="003904D9" w:rsidP="003904D9">
      <w:pPr>
        <w:shd w:val="clear" w:color="auto" w:fill="FFFFFF"/>
        <w:spacing w:line="360" w:lineRule="auto"/>
        <w:ind w:left="7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04D9" w:rsidRPr="003904D9" w:rsidRDefault="003904D9" w:rsidP="003904D9">
      <w:pPr>
        <w:shd w:val="clear" w:color="auto" w:fill="FFFFFF"/>
        <w:spacing w:line="360" w:lineRule="auto"/>
        <w:ind w:left="77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>- рейтинг готового изделия;</w:t>
      </w:r>
    </w:p>
    <w:p w:rsidR="003904D9" w:rsidRPr="003904D9" w:rsidRDefault="003904D9" w:rsidP="003904D9">
      <w:pPr>
        <w:shd w:val="clear" w:color="auto" w:fill="FFFFFF"/>
        <w:spacing w:line="360" w:lineRule="auto"/>
        <w:ind w:left="77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>- наблюдение;</w:t>
      </w:r>
    </w:p>
    <w:p w:rsidR="003904D9" w:rsidRPr="003904D9" w:rsidRDefault="003904D9" w:rsidP="003904D9">
      <w:pPr>
        <w:shd w:val="clear" w:color="auto" w:fill="FFFFFF"/>
        <w:spacing w:line="360" w:lineRule="auto"/>
        <w:ind w:left="77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>- выставка работ;</w:t>
      </w:r>
    </w:p>
    <w:p w:rsidR="003904D9" w:rsidRPr="003904D9" w:rsidRDefault="003904D9" w:rsidP="003904D9">
      <w:pPr>
        <w:shd w:val="clear" w:color="auto" w:fill="FFFFFF"/>
        <w:spacing w:line="360" w:lineRule="auto"/>
        <w:ind w:left="77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>- беседа, объяснения учащихся;</w:t>
      </w:r>
    </w:p>
    <w:p w:rsidR="003904D9" w:rsidRPr="003904D9" w:rsidRDefault="003904D9" w:rsidP="003904D9">
      <w:pPr>
        <w:shd w:val="clear" w:color="auto" w:fill="FFFFFF"/>
        <w:spacing w:line="360" w:lineRule="auto"/>
        <w:ind w:left="77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>- практический контроль.</w:t>
      </w:r>
    </w:p>
    <w:p w:rsidR="003904D9" w:rsidRPr="003904D9" w:rsidRDefault="003904D9" w:rsidP="003904D9">
      <w:pPr>
        <w:shd w:val="clear" w:color="auto" w:fill="FFFFFF"/>
        <w:spacing w:line="360" w:lineRule="auto"/>
        <w:ind w:left="77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b/>
          <w:sz w:val="28"/>
          <w:szCs w:val="28"/>
        </w:rPr>
        <w:t>Условия реализации программы</w:t>
      </w:r>
    </w:p>
    <w:p w:rsidR="003904D9" w:rsidRPr="003904D9" w:rsidRDefault="003904D9" w:rsidP="003904D9">
      <w:pPr>
        <w:shd w:val="clear" w:color="auto" w:fill="FFFFFF"/>
        <w:spacing w:line="360" w:lineRule="auto"/>
        <w:ind w:left="77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 xml:space="preserve">Чтобы успешно обучить детей педагог, прежде всего сам, должен владеть необходимыми, знаниями, умениями и навыками изготовления </w:t>
      </w:r>
      <w:r w:rsidRPr="003904D9">
        <w:rPr>
          <w:rFonts w:ascii="Times New Roman" w:hAnsi="Times New Roman" w:cs="Times New Roman"/>
          <w:sz w:val="28"/>
          <w:szCs w:val="28"/>
        </w:rPr>
        <w:lastRenderedPageBreak/>
        <w:t>разнообразных доступных и посильных для детей данного возраста изделий, имеющих практическую значимость.</w:t>
      </w:r>
    </w:p>
    <w:p w:rsidR="003904D9" w:rsidRPr="003904D9" w:rsidRDefault="003904D9" w:rsidP="003904D9">
      <w:pPr>
        <w:shd w:val="clear" w:color="auto" w:fill="FFFFFF"/>
        <w:spacing w:line="360" w:lineRule="auto"/>
        <w:ind w:left="77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>В наличие должны быть разные материалы и инструменты, необходимые для работы. В процессе обучения учащиеся и педагог должны строго соблюдать правила техники безопасности труда.</w:t>
      </w:r>
    </w:p>
    <w:p w:rsidR="003904D9" w:rsidRPr="003904D9" w:rsidRDefault="003904D9" w:rsidP="003904D9">
      <w:pPr>
        <w:tabs>
          <w:tab w:val="left" w:pos="63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4D9">
        <w:rPr>
          <w:rFonts w:ascii="Times New Roman" w:hAnsi="Times New Roman" w:cs="Times New Roman"/>
          <w:sz w:val="28"/>
          <w:szCs w:val="28"/>
        </w:rPr>
        <w:tab/>
      </w:r>
    </w:p>
    <w:p w:rsidR="003904D9" w:rsidRPr="003904D9" w:rsidRDefault="003904D9" w:rsidP="003904D9">
      <w:pPr>
        <w:tabs>
          <w:tab w:val="left" w:pos="6360"/>
        </w:tabs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3904D9">
        <w:rPr>
          <w:rFonts w:ascii="Times New Roman" w:hAnsi="Times New Roman" w:cs="Times New Roman"/>
          <w:b/>
          <w:sz w:val="32"/>
          <w:szCs w:val="32"/>
        </w:rPr>
        <w:t>Тематическое планирование</w:t>
      </w: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88"/>
        <w:gridCol w:w="6840"/>
        <w:gridCol w:w="1800"/>
      </w:tblGrid>
      <w:tr w:rsidR="003904D9" w:rsidRPr="003904D9" w:rsidTr="003904D9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4D9" w:rsidRPr="003904D9" w:rsidRDefault="003904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4D9">
              <w:rPr>
                <w:rFonts w:ascii="Times New Roman" w:hAnsi="Times New Roman" w:cs="Times New Roman"/>
                <w:b/>
              </w:rPr>
              <w:t>№ темы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4D9" w:rsidRPr="003904D9" w:rsidRDefault="003904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4D9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4D9" w:rsidRPr="003904D9" w:rsidRDefault="003904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4D9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</w:tr>
      <w:tr w:rsidR="003904D9" w:rsidRPr="003904D9" w:rsidTr="003904D9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4D9" w:rsidRPr="003904D9" w:rsidRDefault="00390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4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4D9" w:rsidRPr="003904D9" w:rsidRDefault="003904D9">
            <w:pPr>
              <w:keepNext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04D9">
              <w:rPr>
                <w:rFonts w:ascii="Times New Roman" w:hAnsi="Times New Roman" w:cs="Times New Roman"/>
                <w:bCs/>
              </w:rPr>
              <w:t>Вводное занятие</w:t>
            </w:r>
            <w:r w:rsidRPr="003904D9">
              <w:rPr>
                <w:rFonts w:ascii="Times New Roman" w:hAnsi="Times New Roman" w:cs="Times New Roman"/>
              </w:rPr>
              <w:t xml:space="preserve">. </w:t>
            </w:r>
            <w:r w:rsidRPr="003904D9">
              <w:rPr>
                <w:rFonts w:ascii="Times New Roman" w:hAnsi="Times New Roman" w:cs="Times New Roman"/>
                <w:bCs/>
              </w:rPr>
              <w:t xml:space="preserve">Беседа: ознакомление детей с особенностями занятий, требования к поведению учащихся во время занятия, соблюдение порядка на рабочем месте, соблюдение правил по технике безопасности.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4D9" w:rsidRPr="003904D9" w:rsidRDefault="00390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4D9">
              <w:rPr>
                <w:rFonts w:ascii="Times New Roman" w:hAnsi="Times New Roman" w:cs="Times New Roman"/>
              </w:rPr>
              <w:t>1</w:t>
            </w:r>
          </w:p>
        </w:tc>
      </w:tr>
      <w:tr w:rsidR="003904D9" w:rsidRPr="003904D9" w:rsidTr="003904D9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4D9" w:rsidRPr="003904D9" w:rsidRDefault="00390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4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4D9" w:rsidRPr="003904D9" w:rsidRDefault="00390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4D9">
              <w:rPr>
                <w:rFonts w:ascii="Times New Roman" w:hAnsi="Times New Roman" w:cs="Times New Roman"/>
              </w:rPr>
              <w:t>Рассказ «Из истории бумаги», «Оригами». Выполнение простейших игрушек</w:t>
            </w:r>
            <w:proofErr w:type="gramStart"/>
            <w:r w:rsidRPr="003904D9">
              <w:rPr>
                <w:rFonts w:ascii="Times New Roman" w:hAnsi="Times New Roman" w:cs="Times New Roman"/>
              </w:rPr>
              <w:t>.(</w:t>
            </w:r>
            <w:proofErr w:type="gramEnd"/>
            <w:r w:rsidRPr="003904D9">
              <w:rPr>
                <w:rFonts w:ascii="Times New Roman" w:hAnsi="Times New Roman" w:cs="Times New Roman"/>
              </w:rPr>
              <w:t xml:space="preserve">игрушка-шутка, кораблик детства, колокольчик, водяная </w:t>
            </w:r>
            <w:proofErr w:type="spellStart"/>
            <w:r w:rsidRPr="003904D9">
              <w:rPr>
                <w:rFonts w:ascii="Times New Roman" w:hAnsi="Times New Roman" w:cs="Times New Roman"/>
              </w:rPr>
              <w:t>бомбочка</w:t>
            </w:r>
            <w:proofErr w:type="spellEnd"/>
            <w:r w:rsidRPr="003904D9">
              <w:rPr>
                <w:rFonts w:ascii="Times New Roman" w:hAnsi="Times New Roman" w:cs="Times New Roman"/>
              </w:rPr>
              <w:t>, лодка, пилотка)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4D9" w:rsidRPr="003904D9" w:rsidRDefault="00390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4D9">
              <w:rPr>
                <w:rFonts w:ascii="Times New Roman" w:hAnsi="Times New Roman" w:cs="Times New Roman"/>
              </w:rPr>
              <w:t>1</w:t>
            </w:r>
          </w:p>
        </w:tc>
      </w:tr>
      <w:tr w:rsidR="003904D9" w:rsidRPr="003904D9" w:rsidTr="003904D9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4D9" w:rsidRPr="003904D9" w:rsidRDefault="00390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4D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4D9" w:rsidRPr="003904D9" w:rsidRDefault="003904D9">
            <w:p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904D9">
              <w:rPr>
                <w:rFonts w:ascii="Times New Roman" w:hAnsi="Times New Roman" w:cs="Times New Roman"/>
              </w:rPr>
              <w:t>Художественное моделирование из бумаги путем складывания.</w:t>
            </w:r>
          </w:p>
          <w:p w:rsidR="003904D9" w:rsidRPr="003904D9" w:rsidRDefault="00390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4D9">
              <w:rPr>
                <w:rFonts w:ascii="Times New Roman" w:hAnsi="Times New Roman" w:cs="Times New Roman"/>
              </w:rPr>
              <w:t>Изготовление поделок в технике оригами</w:t>
            </w:r>
            <w:proofErr w:type="gramStart"/>
            <w:r w:rsidRPr="003904D9">
              <w:rPr>
                <w:rFonts w:ascii="Times New Roman" w:hAnsi="Times New Roman" w:cs="Times New Roman"/>
              </w:rPr>
              <w:t>.(</w:t>
            </w:r>
            <w:proofErr w:type="gramEnd"/>
            <w:r w:rsidRPr="003904D9">
              <w:rPr>
                <w:rFonts w:ascii="Times New Roman" w:hAnsi="Times New Roman" w:cs="Times New Roman"/>
              </w:rPr>
              <w:t>бабочка, белка, водоплавающая птица, кот, лотос, гномик ходячий, лягушка)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4D9" w:rsidRPr="003904D9" w:rsidRDefault="00390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4D9">
              <w:rPr>
                <w:rFonts w:ascii="Times New Roman" w:hAnsi="Times New Roman" w:cs="Times New Roman"/>
              </w:rPr>
              <w:t>2</w:t>
            </w:r>
          </w:p>
        </w:tc>
      </w:tr>
      <w:tr w:rsidR="003904D9" w:rsidRPr="003904D9" w:rsidTr="003904D9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4D9" w:rsidRPr="003904D9" w:rsidRDefault="00390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4D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4D9" w:rsidRPr="003904D9" w:rsidRDefault="00390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4D9">
              <w:rPr>
                <w:rFonts w:ascii="Times New Roman" w:hAnsi="Times New Roman" w:cs="Times New Roman"/>
              </w:rPr>
              <w:t>Знакомство с аппликацией. Изготовление аппликаций по образцу (утёнок или коровы на лугу)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4D9" w:rsidRPr="003904D9" w:rsidRDefault="00390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4D9">
              <w:rPr>
                <w:rFonts w:ascii="Times New Roman" w:hAnsi="Times New Roman" w:cs="Times New Roman"/>
              </w:rPr>
              <w:t>2</w:t>
            </w:r>
          </w:p>
        </w:tc>
      </w:tr>
      <w:tr w:rsidR="003904D9" w:rsidRPr="003904D9" w:rsidTr="003904D9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4D9" w:rsidRPr="003904D9" w:rsidRDefault="00390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4D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4D9" w:rsidRPr="003904D9" w:rsidRDefault="003904D9">
            <w:p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904D9">
              <w:rPr>
                <w:rFonts w:ascii="Times New Roman" w:hAnsi="Times New Roman" w:cs="Times New Roman"/>
              </w:rPr>
              <w:t>Изготовление объёмных аппликаций (подсолнухи, осеннее дерево)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4D9" w:rsidRPr="003904D9" w:rsidRDefault="00390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4D9">
              <w:rPr>
                <w:rFonts w:ascii="Times New Roman" w:hAnsi="Times New Roman" w:cs="Times New Roman"/>
              </w:rPr>
              <w:t>4</w:t>
            </w:r>
          </w:p>
        </w:tc>
      </w:tr>
      <w:tr w:rsidR="003904D9" w:rsidRPr="003904D9" w:rsidTr="003904D9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4D9" w:rsidRPr="003904D9" w:rsidRDefault="00390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4D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4D9" w:rsidRPr="003904D9" w:rsidRDefault="00390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4D9">
              <w:rPr>
                <w:rFonts w:ascii="Times New Roman" w:hAnsi="Times New Roman" w:cs="Times New Roman"/>
              </w:rPr>
              <w:t>Изготовление поздравительных открыток по образцу (ваза с цветами)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4D9" w:rsidRPr="003904D9" w:rsidRDefault="00390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4D9">
              <w:rPr>
                <w:rFonts w:ascii="Times New Roman" w:hAnsi="Times New Roman" w:cs="Times New Roman"/>
              </w:rPr>
              <w:t>2</w:t>
            </w:r>
          </w:p>
        </w:tc>
      </w:tr>
      <w:tr w:rsidR="003904D9" w:rsidRPr="003904D9" w:rsidTr="003904D9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4D9" w:rsidRPr="003904D9" w:rsidRDefault="00390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4D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4D9" w:rsidRPr="003904D9" w:rsidRDefault="003904D9">
            <w:p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904D9">
              <w:rPr>
                <w:rFonts w:ascii="Times New Roman" w:hAnsi="Times New Roman" w:cs="Times New Roman"/>
              </w:rPr>
              <w:t xml:space="preserve">Изготовление аппликаций с использованием дополнительных материалов (нитки, вата, салфетки, ткань) </w:t>
            </w:r>
          </w:p>
          <w:p w:rsidR="003904D9" w:rsidRPr="003904D9" w:rsidRDefault="003904D9">
            <w:p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904D9">
              <w:rPr>
                <w:rFonts w:ascii="Times New Roman" w:hAnsi="Times New Roman" w:cs="Times New Roman"/>
              </w:rPr>
              <w:t>(одуванчики, котёнок, овечка или паук)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4D9" w:rsidRPr="003904D9" w:rsidRDefault="00390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4D9">
              <w:rPr>
                <w:rFonts w:ascii="Times New Roman" w:hAnsi="Times New Roman" w:cs="Times New Roman"/>
              </w:rPr>
              <w:t>2</w:t>
            </w:r>
          </w:p>
        </w:tc>
      </w:tr>
      <w:tr w:rsidR="003904D9" w:rsidRPr="003904D9" w:rsidTr="003904D9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4D9" w:rsidRPr="003904D9" w:rsidRDefault="00390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4D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4D9" w:rsidRPr="003904D9" w:rsidRDefault="003904D9">
            <w:p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904D9">
              <w:rPr>
                <w:rFonts w:ascii="Times New Roman" w:hAnsi="Times New Roman" w:cs="Times New Roman"/>
              </w:rPr>
              <w:t>Изготовление поделки из бумаги и дополнительных материалов (оберточная бумага, ватный диск, фетр, ленточка, бамбуковая шпажка)</w:t>
            </w:r>
          </w:p>
          <w:p w:rsidR="003904D9" w:rsidRPr="003904D9" w:rsidRDefault="00390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4D9">
              <w:rPr>
                <w:rFonts w:ascii="Times New Roman" w:hAnsi="Times New Roman" w:cs="Times New Roman"/>
              </w:rPr>
              <w:t>(подарочек «Дед Мороз на палочке»)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4D9" w:rsidRPr="003904D9" w:rsidRDefault="00390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4D9">
              <w:rPr>
                <w:rFonts w:ascii="Times New Roman" w:hAnsi="Times New Roman" w:cs="Times New Roman"/>
              </w:rPr>
              <w:t>2</w:t>
            </w:r>
          </w:p>
        </w:tc>
      </w:tr>
      <w:tr w:rsidR="003904D9" w:rsidRPr="003904D9" w:rsidTr="003904D9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4D9" w:rsidRPr="003904D9" w:rsidRDefault="00390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4D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4D9" w:rsidRPr="003904D9" w:rsidRDefault="003904D9">
            <w:p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904D9">
              <w:rPr>
                <w:rFonts w:ascii="Times New Roman" w:hAnsi="Times New Roman" w:cs="Times New Roman"/>
              </w:rPr>
              <w:t xml:space="preserve">Знакомство с </w:t>
            </w:r>
            <w:proofErr w:type="spellStart"/>
            <w:r w:rsidRPr="003904D9">
              <w:rPr>
                <w:rFonts w:ascii="Times New Roman" w:hAnsi="Times New Roman" w:cs="Times New Roman"/>
              </w:rPr>
              <w:t>квиллингом</w:t>
            </w:r>
            <w:proofErr w:type="spellEnd"/>
            <w:r w:rsidRPr="003904D9">
              <w:rPr>
                <w:rFonts w:ascii="Times New Roman" w:hAnsi="Times New Roman" w:cs="Times New Roman"/>
              </w:rPr>
              <w:t>. Рассказ «История возникновения».</w:t>
            </w:r>
          </w:p>
          <w:p w:rsidR="003904D9" w:rsidRPr="003904D9" w:rsidRDefault="00390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4D9">
              <w:rPr>
                <w:rFonts w:ascii="Times New Roman" w:hAnsi="Times New Roman" w:cs="Times New Roman"/>
              </w:rPr>
              <w:t>Создание фигурок.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4D9" w:rsidRPr="003904D9" w:rsidRDefault="00390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4D9">
              <w:rPr>
                <w:rFonts w:ascii="Times New Roman" w:hAnsi="Times New Roman" w:cs="Times New Roman"/>
              </w:rPr>
              <w:t>1</w:t>
            </w:r>
          </w:p>
        </w:tc>
      </w:tr>
      <w:tr w:rsidR="003904D9" w:rsidRPr="003904D9" w:rsidTr="003904D9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4D9" w:rsidRPr="003904D9" w:rsidRDefault="00390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4D9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4D9" w:rsidRPr="003904D9" w:rsidRDefault="003904D9">
            <w:p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904D9">
              <w:rPr>
                <w:rFonts w:ascii="Times New Roman" w:hAnsi="Times New Roman" w:cs="Times New Roman"/>
              </w:rPr>
              <w:t xml:space="preserve">Изготовление мини-открытки в технике </w:t>
            </w:r>
            <w:proofErr w:type="spellStart"/>
            <w:r w:rsidRPr="003904D9">
              <w:rPr>
                <w:rFonts w:ascii="Times New Roman" w:hAnsi="Times New Roman" w:cs="Times New Roman"/>
              </w:rPr>
              <w:t>квиллинг</w:t>
            </w:r>
            <w:proofErr w:type="spellEnd"/>
            <w:r w:rsidRPr="003904D9">
              <w:rPr>
                <w:rFonts w:ascii="Times New Roman" w:hAnsi="Times New Roman" w:cs="Times New Roman"/>
              </w:rPr>
              <w:t xml:space="preserve"> (сердечко).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4D9" w:rsidRPr="003904D9" w:rsidRDefault="00390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4D9">
              <w:rPr>
                <w:rFonts w:ascii="Times New Roman" w:hAnsi="Times New Roman" w:cs="Times New Roman"/>
              </w:rPr>
              <w:t>2</w:t>
            </w:r>
          </w:p>
        </w:tc>
      </w:tr>
      <w:tr w:rsidR="003904D9" w:rsidRPr="003904D9" w:rsidTr="003904D9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4D9" w:rsidRPr="003904D9" w:rsidRDefault="00390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4D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4D9" w:rsidRPr="003904D9" w:rsidRDefault="00390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4D9">
              <w:rPr>
                <w:rFonts w:ascii="Times New Roman" w:hAnsi="Times New Roman" w:cs="Times New Roman"/>
              </w:rPr>
              <w:t xml:space="preserve">Изготовление панно в технике </w:t>
            </w:r>
            <w:proofErr w:type="spellStart"/>
            <w:r w:rsidRPr="003904D9">
              <w:rPr>
                <w:rFonts w:ascii="Times New Roman" w:hAnsi="Times New Roman" w:cs="Times New Roman"/>
              </w:rPr>
              <w:t>квиллинг</w:t>
            </w:r>
            <w:proofErr w:type="spellEnd"/>
            <w:r w:rsidRPr="003904D9">
              <w:rPr>
                <w:rFonts w:ascii="Times New Roman" w:hAnsi="Times New Roman" w:cs="Times New Roman"/>
              </w:rPr>
              <w:t xml:space="preserve"> (тюльпаны или овечка)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4D9" w:rsidRPr="003904D9" w:rsidRDefault="00390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4D9">
              <w:rPr>
                <w:rFonts w:ascii="Times New Roman" w:hAnsi="Times New Roman" w:cs="Times New Roman"/>
              </w:rPr>
              <w:t>3</w:t>
            </w:r>
          </w:p>
        </w:tc>
      </w:tr>
      <w:tr w:rsidR="003904D9" w:rsidRPr="003904D9" w:rsidTr="003904D9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4D9" w:rsidRPr="003904D9" w:rsidRDefault="00390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4D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4D9" w:rsidRPr="003904D9" w:rsidRDefault="003904D9">
            <w:pPr>
              <w:tabs>
                <w:tab w:val="left" w:pos="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904D9">
              <w:rPr>
                <w:rFonts w:ascii="Times New Roman" w:hAnsi="Times New Roman" w:cs="Times New Roman"/>
              </w:rPr>
              <w:t>Изготовление объёмных цветов из различной бумаги (гофрированная, бумага для записей, папиросная)</w:t>
            </w:r>
          </w:p>
          <w:p w:rsidR="003904D9" w:rsidRPr="003904D9" w:rsidRDefault="003904D9">
            <w:pPr>
              <w:tabs>
                <w:tab w:val="left" w:pos="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904D9">
              <w:rPr>
                <w:rFonts w:ascii="Times New Roman" w:hAnsi="Times New Roman" w:cs="Times New Roman"/>
              </w:rPr>
              <w:t xml:space="preserve">(георгин, розочки, пион)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4D9" w:rsidRPr="003904D9" w:rsidRDefault="00390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4D9">
              <w:rPr>
                <w:rFonts w:ascii="Times New Roman" w:hAnsi="Times New Roman" w:cs="Times New Roman"/>
              </w:rPr>
              <w:t>2</w:t>
            </w:r>
          </w:p>
        </w:tc>
      </w:tr>
      <w:tr w:rsidR="003904D9" w:rsidRPr="003904D9" w:rsidTr="003904D9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4D9" w:rsidRPr="003904D9" w:rsidRDefault="00390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4D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4D9" w:rsidRPr="003904D9" w:rsidRDefault="003904D9">
            <w:pPr>
              <w:tabs>
                <w:tab w:val="left" w:pos="180"/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904D9">
              <w:rPr>
                <w:rFonts w:ascii="Times New Roman" w:hAnsi="Times New Roman" w:cs="Times New Roman"/>
              </w:rPr>
              <w:t>Изготовление букета из объёмных цветов (корзина с цветами)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4D9" w:rsidRPr="003904D9" w:rsidRDefault="00390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4D9">
              <w:rPr>
                <w:rFonts w:ascii="Times New Roman" w:hAnsi="Times New Roman" w:cs="Times New Roman"/>
              </w:rPr>
              <w:t>3</w:t>
            </w:r>
          </w:p>
        </w:tc>
      </w:tr>
      <w:tr w:rsidR="003904D9" w:rsidRPr="003904D9" w:rsidTr="003904D9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4D9" w:rsidRPr="003904D9" w:rsidRDefault="00390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4D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4D9" w:rsidRPr="003904D9" w:rsidRDefault="003904D9">
            <w:p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904D9">
              <w:rPr>
                <w:rFonts w:ascii="Times New Roman" w:hAnsi="Times New Roman" w:cs="Times New Roman"/>
              </w:rPr>
              <w:t>Сочетание бумаги с природными материалами. Изготовление поделки из цветной бумаги и природных материалов (цветущая веточка)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4D9" w:rsidRPr="003904D9" w:rsidRDefault="00390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4D9">
              <w:rPr>
                <w:rFonts w:ascii="Times New Roman" w:hAnsi="Times New Roman" w:cs="Times New Roman"/>
              </w:rPr>
              <w:t>2</w:t>
            </w:r>
          </w:p>
        </w:tc>
      </w:tr>
      <w:tr w:rsidR="003904D9" w:rsidRPr="003904D9" w:rsidTr="003904D9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4D9" w:rsidRPr="003904D9" w:rsidRDefault="00390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4D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4D9" w:rsidRPr="003904D9" w:rsidRDefault="003904D9">
            <w:p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904D9">
              <w:rPr>
                <w:rFonts w:ascii="Times New Roman" w:hAnsi="Times New Roman" w:cs="Times New Roman"/>
              </w:rPr>
              <w:t xml:space="preserve">Знакомство с папье-маше. Краткий курс в историю.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4D9" w:rsidRPr="003904D9" w:rsidRDefault="00390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4D9">
              <w:rPr>
                <w:rFonts w:ascii="Times New Roman" w:hAnsi="Times New Roman" w:cs="Times New Roman"/>
              </w:rPr>
              <w:t>1</w:t>
            </w:r>
          </w:p>
        </w:tc>
      </w:tr>
      <w:tr w:rsidR="003904D9" w:rsidRPr="003904D9" w:rsidTr="003904D9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4D9" w:rsidRPr="003904D9" w:rsidRDefault="00390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4D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4D9" w:rsidRPr="003904D9" w:rsidRDefault="003904D9">
            <w:p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904D9">
              <w:rPr>
                <w:rFonts w:ascii="Times New Roman" w:hAnsi="Times New Roman" w:cs="Times New Roman"/>
              </w:rPr>
              <w:t>Изготовление поделки в технике папье-маше (волшебный шар)</w:t>
            </w:r>
          </w:p>
          <w:p w:rsidR="003904D9" w:rsidRPr="003904D9" w:rsidRDefault="00390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4D9" w:rsidRPr="003904D9" w:rsidRDefault="00390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4D9">
              <w:rPr>
                <w:rFonts w:ascii="Times New Roman" w:hAnsi="Times New Roman" w:cs="Times New Roman"/>
              </w:rPr>
              <w:t>4</w:t>
            </w:r>
          </w:p>
        </w:tc>
      </w:tr>
      <w:tr w:rsidR="003904D9" w:rsidRPr="003904D9" w:rsidTr="003904D9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4D9" w:rsidRPr="003904D9" w:rsidRDefault="00390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4D9" w:rsidRPr="003904D9" w:rsidRDefault="00390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4D9">
              <w:rPr>
                <w:rFonts w:ascii="Times New Roman" w:hAnsi="Times New Roman" w:cs="Times New Roman"/>
              </w:rPr>
              <w:t>Итого: 34 часа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4D9" w:rsidRPr="003904D9" w:rsidRDefault="00390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04D9" w:rsidRPr="003904D9" w:rsidRDefault="003904D9" w:rsidP="003904D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04D9" w:rsidRPr="003904D9" w:rsidRDefault="003904D9" w:rsidP="003904D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04D9" w:rsidRPr="003904D9" w:rsidRDefault="003904D9" w:rsidP="003904D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904D9" w:rsidRPr="003904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1"/>
    <w:multiLevelType w:val="multilevel"/>
    <w:tmpl w:val="00000011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0000012"/>
    <w:multiLevelType w:val="multilevel"/>
    <w:tmpl w:val="00000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0000013"/>
    <w:multiLevelType w:val="multilevel"/>
    <w:tmpl w:val="00000013"/>
    <w:lvl w:ilvl="0">
      <w:start w:val="1"/>
      <w:numFmt w:val="bullet"/>
      <w:lvlText w:val=""/>
      <w:lvlJc w:val="left"/>
      <w:pPr>
        <w:tabs>
          <w:tab w:val="num" w:pos="0"/>
        </w:tabs>
        <w:ind w:left="78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 w:cs="Wingdings"/>
      </w:rPr>
    </w:lvl>
  </w:abstractNum>
  <w:abstractNum w:abstractNumId="3">
    <w:nsid w:val="00000019"/>
    <w:multiLevelType w:val="multilevel"/>
    <w:tmpl w:val="000000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59E2ADD"/>
    <w:multiLevelType w:val="multilevel"/>
    <w:tmpl w:val="059E2ADD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AD02F0"/>
    <w:multiLevelType w:val="multilevel"/>
    <w:tmpl w:val="0FAD0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FD935B8"/>
    <w:multiLevelType w:val="multilevel"/>
    <w:tmpl w:val="0FD935B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5E563C"/>
    <w:multiLevelType w:val="multilevel"/>
    <w:tmpl w:val="215E5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4227427"/>
    <w:multiLevelType w:val="multilevel"/>
    <w:tmpl w:val="24227427"/>
    <w:lvl w:ilvl="0">
      <w:start w:val="1"/>
      <w:numFmt w:val="bullet"/>
      <w:lvlText w:val=""/>
      <w:lvlJc w:val="left"/>
      <w:pPr>
        <w:tabs>
          <w:tab w:val="num" w:pos="1684"/>
        </w:tabs>
        <w:ind w:left="1684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284D24"/>
    <w:multiLevelType w:val="multilevel"/>
    <w:tmpl w:val="2B284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DAE2604"/>
    <w:multiLevelType w:val="multilevel"/>
    <w:tmpl w:val="5DAE2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1477BED"/>
    <w:multiLevelType w:val="multilevel"/>
    <w:tmpl w:val="71477BE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815117C"/>
    <w:multiLevelType w:val="multilevel"/>
    <w:tmpl w:val="78151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DF731E9"/>
    <w:multiLevelType w:val="multilevel"/>
    <w:tmpl w:val="7DF731E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E456E91"/>
    <w:multiLevelType w:val="multilevel"/>
    <w:tmpl w:val="7E456E9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EA97DEB"/>
    <w:multiLevelType w:val="multilevel"/>
    <w:tmpl w:val="7EA97DEB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3904D9"/>
    <w:rsid w:val="003904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3904D9"/>
    <w:rPr>
      <w:color w:val="0000FF"/>
      <w:u w:val="single"/>
    </w:rPr>
  </w:style>
  <w:style w:type="character" w:customStyle="1" w:styleId="a4">
    <w:name w:val="Без интервала Знак"/>
    <w:link w:val="a5"/>
    <w:locked/>
    <w:rsid w:val="003904D9"/>
    <w:rPr>
      <w:rFonts w:ascii="Calibri" w:eastAsia="Calibri" w:hAnsi="Calibri"/>
      <w:lang w:eastAsia="en-US"/>
    </w:rPr>
  </w:style>
  <w:style w:type="paragraph" w:styleId="a5">
    <w:name w:val="No Spacing"/>
    <w:link w:val="a4"/>
    <w:qFormat/>
    <w:rsid w:val="003904D9"/>
    <w:pPr>
      <w:spacing w:after="0" w:line="240" w:lineRule="auto"/>
    </w:pPr>
    <w:rPr>
      <w:rFonts w:ascii="Calibri" w:eastAsia="Calibri" w:hAnsi="Calibri"/>
      <w:lang w:eastAsia="en-US"/>
    </w:rPr>
  </w:style>
  <w:style w:type="paragraph" w:styleId="a6">
    <w:name w:val="List Paragraph"/>
    <w:basedOn w:val="a"/>
    <w:qFormat/>
    <w:rsid w:val="003904D9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01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2503</Words>
  <Characters>14271</Characters>
  <Application>Microsoft Office Word</Application>
  <DocSecurity>0</DocSecurity>
  <Lines>118</Lines>
  <Paragraphs>33</Paragraphs>
  <ScaleCrop>false</ScaleCrop>
  <Company/>
  <LinksUpToDate>false</LinksUpToDate>
  <CharactersWithSpaces>16741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3</cp:revision>
  <dcterms:created xsi:type="dcterms:W3CDTF">2024-10-08T07:53:00Z</dcterms:created>
  <dcterms:modified xsi:type="dcterms:W3CDTF">2024-10-08T07:58:00Z</dcterms:modified>
</cp:coreProperties>
</file>